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DB0BA7" w14:textId="2BF04580" w:rsidR="007166CE" w:rsidRDefault="00055DB0" w:rsidP="004D0ECC">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BA6FCB8" wp14:editId="1534784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45ACBA6" w14:textId="77777777" w:rsidR="007166CE" w:rsidRDefault="007166CE" w:rsidP="004D0ECC">
      <w:pPr>
        <w:pStyle w:val="berschrift1"/>
      </w:pPr>
      <w:r>
        <w:br w:type="page"/>
      </w:r>
      <w:r>
        <w:lastRenderedPageBreak/>
        <w:t>Vorwort</w:t>
      </w:r>
    </w:p>
    <w:p w14:paraId="5A43922B" w14:textId="77777777" w:rsidR="007166CE" w:rsidRDefault="007E1779" w:rsidP="004D0ECC">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D4B66FE" w14:textId="77777777" w:rsidR="007E1779" w:rsidRDefault="008D7463" w:rsidP="004D0ECC">
      <w:r>
        <w:t xml:space="preserve">Dieses Jahr hat uns allen eine Menge abverlangt – doch Gott hat uns hindurchgetragen. </w:t>
      </w:r>
    </w:p>
    <w:p w14:paraId="00BB0348" w14:textId="77777777" w:rsidR="008D7463" w:rsidRDefault="008D7463" w:rsidP="004D0ECC">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1798EF1" w14:textId="77777777" w:rsidR="007E1779" w:rsidRDefault="007E1779" w:rsidP="004D0ECC">
      <w:r>
        <w:t>Vielleicht hat aber auch der eine oder die andere Lust, mitzumachen und neue Bücher zu erstellen – sprecht mich einfach an.</w:t>
      </w:r>
    </w:p>
    <w:p w14:paraId="4F6D665A" w14:textId="77777777" w:rsidR="007166CE" w:rsidRDefault="007166CE" w:rsidP="004D0ECC">
      <w:r>
        <w:t>Euch allen wünsche ich Gottes reichen Segen und dass Ihr für Euch interessante Texte hier findet. Für Anregungen bin ich immer dankbar.</w:t>
      </w:r>
    </w:p>
    <w:p w14:paraId="32FC75E2" w14:textId="77777777" w:rsidR="007166CE" w:rsidRDefault="007166CE" w:rsidP="004D0ECC">
      <w:r>
        <w:t>Gruß &amp; Segen,</w:t>
      </w:r>
    </w:p>
    <w:p w14:paraId="1A431F8B" w14:textId="77777777" w:rsidR="007166CE" w:rsidRDefault="007166CE" w:rsidP="004D0ECC">
      <w:r>
        <w:t>Andreas</w:t>
      </w:r>
    </w:p>
    <w:p w14:paraId="1C1DD311" w14:textId="77777777" w:rsidR="0022039F" w:rsidRDefault="007166CE" w:rsidP="004D0ECC">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5CD93F5" w14:textId="21CA9ADA" w:rsidR="004D0ECC" w:rsidRDefault="004D0ECC" w:rsidP="004D0ECC">
      <w:pPr>
        <w:pStyle w:val="berschrift1"/>
      </w:pPr>
      <w:r w:rsidRPr="004D0ECC">
        <w:t xml:space="preserve">Zwick, Johannes – </w:t>
      </w:r>
      <w:r>
        <w:t>Lieder</w:t>
      </w:r>
    </w:p>
    <w:p w14:paraId="4F71CE0C" w14:textId="4BEC5D8C" w:rsidR="004D0ECC" w:rsidRDefault="004D0ECC" w:rsidP="004D0ECC">
      <w:pPr>
        <w:pStyle w:val="berschrift2"/>
        <w:rPr>
          <w:sz w:val="36"/>
          <w:szCs w:val="36"/>
          <w:lang w:eastAsia="de-DE"/>
        </w:rPr>
      </w:pPr>
      <w:r w:rsidRPr="004D0ECC">
        <w:t xml:space="preserve">Von </w:t>
      </w:r>
      <w:proofErr w:type="spellStart"/>
      <w:r w:rsidRPr="004D0ECC">
        <w:t>flüechen</w:t>
      </w:r>
      <w:proofErr w:type="spellEnd"/>
      <w:r w:rsidRPr="004D0ECC">
        <w:t xml:space="preserve"> Christi</w:t>
      </w:r>
      <w:r>
        <w:t xml:space="preserve"> </w:t>
      </w:r>
    </w:p>
    <w:p w14:paraId="33E5DD6A" w14:textId="77777777" w:rsidR="004D0ECC" w:rsidRDefault="004D0ECC" w:rsidP="004D0ECC">
      <w:pPr>
        <w:pStyle w:val="StandardWeb"/>
      </w:pPr>
      <w:r>
        <w:t>Luc. VI.</w:t>
      </w:r>
    </w:p>
    <w:p w14:paraId="146C05E0" w14:textId="77777777" w:rsidR="004D0ECC" w:rsidRDefault="004D0ECC" w:rsidP="004D0ECC">
      <w:pPr>
        <w:pStyle w:val="StandardWeb"/>
      </w:pPr>
      <w:proofErr w:type="spellStart"/>
      <w:r>
        <w:t>CHristus</w:t>
      </w:r>
      <w:proofErr w:type="spellEnd"/>
      <w:r>
        <w:t xml:space="preserve"> hat </w:t>
      </w:r>
      <w:proofErr w:type="spellStart"/>
      <w:r>
        <w:t>gleert</w:t>
      </w:r>
      <w:proofErr w:type="spellEnd"/>
      <w:r>
        <w:t xml:space="preserve"> die </w:t>
      </w:r>
      <w:proofErr w:type="spellStart"/>
      <w:r>
        <w:t>säligkeit</w:t>
      </w:r>
      <w:proofErr w:type="spellEnd"/>
      <w:r>
        <w:t>,</w:t>
      </w:r>
      <w:r>
        <w:br/>
      </w:r>
      <w:proofErr w:type="spellStart"/>
      <w:r>
        <w:t>warinn</w:t>
      </w:r>
      <w:proofErr w:type="spellEnd"/>
      <w:r>
        <w:t xml:space="preserve"> </w:t>
      </w:r>
      <w:proofErr w:type="spellStart"/>
      <w:r>
        <w:t>sy</w:t>
      </w:r>
      <w:proofErr w:type="spellEnd"/>
      <w:r>
        <w:t xml:space="preserve"> stand nach </w:t>
      </w:r>
      <w:proofErr w:type="spellStart"/>
      <w:r>
        <w:t>sinem</w:t>
      </w:r>
      <w:proofErr w:type="spellEnd"/>
      <w:r>
        <w:t xml:space="preserve"> </w:t>
      </w:r>
      <w:proofErr w:type="spellStart"/>
      <w:r>
        <w:t>radt</w:t>
      </w:r>
      <w:proofErr w:type="spellEnd"/>
      <w:r>
        <w:br/>
      </w:r>
      <w:proofErr w:type="spellStart"/>
      <w:r>
        <w:t>Vnd</w:t>
      </w:r>
      <w:proofErr w:type="spellEnd"/>
      <w:r>
        <w:t xml:space="preserve"> das </w:t>
      </w:r>
      <w:proofErr w:type="spellStart"/>
      <w:r>
        <w:t>gehörind</w:t>
      </w:r>
      <w:proofErr w:type="spellEnd"/>
      <w:r>
        <w:t xml:space="preserve"> in </w:t>
      </w:r>
      <w:proofErr w:type="spellStart"/>
      <w:r>
        <w:t>syn</w:t>
      </w:r>
      <w:proofErr w:type="spellEnd"/>
      <w:r>
        <w:t xml:space="preserve"> </w:t>
      </w:r>
      <w:proofErr w:type="spellStart"/>
      <w:r>
        <w:t>rych</w:t>
      </w:r>
      <w:proofErr w:type="spellEnd"/>
      <w:r>
        <w:br/>
        <w:t xml:space="preserve">die hie </w:t>
      </w:r>
      <w:proofErr w:type="spellStart"/>
      <w:r>
        <w:t>geläbt</w:t>
      </w:r>
      <w:proofErr w:type="spellEnd"/>
      <w:r>
        <w:t xml:space="preserve"> </w:t>
      </w:r>
      <w:proofErr w:type="spellStart"/>
      <w:r>
        <w:t>säligklich</w:t>
      </w:r>
      <w:proofErr w:type="spellEnd"/>
      <w:r>
        <w:t xml:space="preserve">. </w:t>
      </w:r>
      <w:proofErr w:type="spellStart"/>
      <w:r>
        <w:t>Kyrieleison</w:t>
      </w:r>
      <w:proofErr w:type="spellEnd"/>
      <w:r>
        <w:t>.</w:t>
      </w:r>
    </w:p>
    <w:p w14:paraId="0F2A181A" w14:textId="77777777" w:rsidR="004D0ECC" w:rsidRDefault="004D0ECC" w:rsidP="004D0ECC">
      <w:pPr>
        <w:pStyle w:val="StandardWeb"/>
      </w:pPr>
      <w:r>
        <w:t xml:space="preserve">Er zeigt </w:t>
      </w:r>
      <w:proofErr w:type="spellStart"/>
      <w:r>
        <w:t>ouch</w:t>
      </w:r>
      <w:proofErr w:type="spellEnd"/>
      <w:r>
        <w:t xml:space="preserve"> an die </w:t>
      </w:r>
      <w:proofErr w:type="spellStart"/>
      <w:r>
        <w:t>straaff</w:t>
      </w:r>
      <w:proofErr w:type="spellEnd"/>
      <w:r>
        <w:t xml:space="preserve"> </w:t>
      </w:r>
      <w:proofErr w:type="spellStart"/>
      <w:r>
        <w:t>vnnd</w:t>
      </w:r>
      <w:proofErr w:type="spellEnd"/>
      <w:r>
        <w:t xml:space="preserve"> </w:t>
      </w:r>
      <w:proofErr w:type="spellStart"/>
      <w:r>
        <w:t>pyn</w:t>
      </w:r>
      <w:proofErr w:type="spellEnd"/>
      <w:r>
        <w:br/>
      </w:r>
      <w:proofErr w:type="spellStart"/>
      <w:r>
        <w:t>vnnd</w:t>
      </w:r>
      <w:proofErr w:type="spellEnd"/>
      <w:r>
        <w:t xml:space="preserve"> das ja </w:t>
      </w:r>
      <w:proofErr w:type="spellStart"/>
      <w:r>
        <w:t>gwüß</w:t>
      </w:r>
      <w:proofErr w:type="spellEnd"/>
      <w:r>
        <w:t xml:space="preserve"> verflucht </w:t>
      </w:r>
      <w:proofErr w:type="spellStart"/>
      <w:r>
        <w:t>sond</w:t>
      </w:r>
      <w:proofErr w:type="spellEnd"/>
      <w:r>
        <w:t xml:space="preserve"> </w:t>
      </w:r>
      <w:proofErr w:type="spellStart"/>
      <w:r>
        <w:t>syn</w:t>
      </w:r>
      <w:proofErr w:type="spellEnd"/>
      <w:r>
        <w:br/>
        <w:t xml:space="preserve">Die hie on </w:t>
      </w:r>
      <w:proofErr w:type="spellStart"/>
      <w:r>
        <w:t>glouben</w:t>
      </w:r>
      <w:proofErr w:type="spellEnd"/>
      <w:r>
        <w:t xml:space="preserve"> </w:t>
      </w:r>
      <w:proofErr w:type="spellStart"/>
      <w:r>
        <w:t>hand</w:t>
      </w:r>
      <w:proofErr w:type="spellEnd"/>
      <w:r>
        <w:t xml:space="preserve"> </w:t>
      </w:r>
      <w:proofErr w:type="spellStart"/>
      <w:r>
        <w:t>geläbt</w:t>
      </w:r>
      <w:proofErr w:type="spellEnd"/>
      <w:r>
        <w:br/>
      </w:r>
      <w:proofErr w:type="spellStart"/>
      <w:r>
        <w:t>vnd</w:t>
      </w:r>
      <w:proofErr w:type="spellEnd"/>
      <w:r>
        <w:t xml:space="preserve"> </w:t>
      </w:r>
      <w:proofErr w:type="spellStart"/>
      <w:r>
        <w:t>ouch</w:t>
      </w:r>
      <w:proofErr w:type="spellEnd"/>
      <w:r>
        <w:t xml:space="preserve"> der lieb widerstrebt. </w:t>
      </w:r>
      <w:proofErr w:type="spellStart"/>
      <w:r>
        <w:t>Kyrieleison</w:t>
      </w:r>
      <w:proofErr w:type="spellEnd"/>
      <w:r>
        <w:t>.</w:t>
      </w:r>
    </w:p>
    <w:p w14:paraId="5CEB59FC" w14:textId="77777777" w:rsidR="004D0ECC" w:rsidRDefault="004D0ECC" w:rsidP="004D0ECC">
      <w:pPr>
        <w:pStyle w:val="StandardWeb"/>
      </w:pPr>
      <w:proofErr w:type="spellStart"/>
      <w:r>
        <w:t>Wre</w:t>
      </w:r>
      <w:proofErr w:type="spellEnd"/>
      <w:r>
        <w:t xml:space="preserve"> den (spricht er), die </w:t>
      </w:r>
      <w:proofErr w:type="spellStart"/>
      <w:r>
        <w:t>zytlich</w:t>
      </w:r>
      <w:proofErr w:type="spellEnd"/>
      <w:r>
        <w:t xml:space="preserve"> gut</w:t>
      </w:r>
      <w:r>
        <w:br/>
        <w:t xml:space="preserve">lieb </w:t>
      </w:r>
      <w:proofErr w:type="spellStart"/>
      <w:r>
        <w:t>hand</w:t>
      </w:r>
      <w:proofErr w:type="spellEnd"/>
      <w:r>
        <w:t xml:space="preserve"> </w:t>
      </w:r>
      <w:proofErr w:type="spellStart"/>
      <w:r>
        <w:t>vnd</w:t>
      </w:r>
      <w:proofErr w:type="spellEnd"/>
      <w:r>
        <w:t xml:space="preserve"> trösten </w:t>
      </w:r>
      <w:proofErr w:type="spellStart"/>
      <w:r>
        <w:t>jren</w:t>
      </w:r>
      <w:proofErr w:type="spellEnd"/>
      <w:r>
        <w:t xml:space="preserve"> </w:t>
      </w:r>
      <w:proofErr w:type="spellStart"/>
      <w:r>
        <w:t>mut</w:t>
      </w:r>
      <w:proofErr w:type="spellEnd"/>
      <w:r>
        <w:t>,</w:t>
      </w:r>
      <w:r>
        <w:br/>
        <w:t xml:space="preserve">Daß gnug </w:t>
      </w:r>
      <w:proofErr w:type="spellStart"/>
      <w:r>
        <w:t>habind</w:t>
      </w:r>
      <w:proofErr w:type="spellEnd"/>
      <w:r>
        <w:t xml:space="preserve"> </w:t>
      </w:r>
      <w:proofErr w:type="spellStart"/>
      <w:r>
        <w:t>vff</w:t>
      </w:r>
      <w:proofErr w:type="spellEnd"/>
      <w:r>
        <w:t xml:space="preserve"> </w:t>
      </w:r>
      <w:proofErr w:type="spellStart"/>
      <w:r>
        <w:t>hüt</w:t>
      </w:r>
      <w:proofErr w:type="spellEnd"/>
      <w:r>
        <w:t xml:space="preserve"> </w:t>
      </w:r>
      <w:proofErr w:type="spellStart"/>
      <w:r>
        <w:t>vnd</w:t>
      </w:r>
      <w:proofErr w:type="spellEnd"/>
      <w:r>
        <w:t xml:space="preserve"> </w:t>
      </w:r>
      <w:proofErr w:type="spellStart"/>
      <w:r>
        <w:t>morn</w:t>
      </w:r>
      <w:proofErr w:type="spellEnd"/>
      <w:r>
        <w:t>,</w:t>
      </w:r>
      <w:r>
        <w:br/>
        <w:t xml:space="preserve">doch </w:t>
      </w:r>
      <w:proofErr w:type="spellStart"/>
      <w:r>
        <w:t>wirt</w:t>
      </w:r>
      <w:proofErr w:type="spellEnd"/>
      <w:r>
        <w:t xml:space="preserve"> </w:t>
      </w:r>
      <w:proofErr w:type="spellStart"/>
      <w:r>
        <w:t>jr</w:t>
      </w:r>
      <w:proofErr w:type="spellEnd"/>
      <w:r>
        <w:t xml:space="preserve"> </w:t>
      </w:r>
      <w:proofErr w:type="spellStart"/>
      <w:r>
        <w:t>trost</w:t>
      </w:r>
      <w:proofErr w:type="spellEnd"/>
      <w:r>
        <w:t xml:space="preserve"> bald </w:t>
      </w:r>
      <w:proofErr w:type="spellStart"/>
      <w:r>
        <w:t>verlorn</w:t>
      </w:r>
      <w:proofErr w:type="spellEnd"/>
      <w:r>
        <w:t xml:space="preserve">. </w:t>
      </w:r>
      <w:proofErr w:type="spellStart"/>
      <w:r>
        <w:t>Kyrieleison</w:t>
      </w:r>
      <w:proofErr w:type="spellEnd"/>
      <w:r>
        <w:t>.</w:t>
      </w:r>
    </w:p>
    <w:p w14:paraId="4BE80FC2" w14:textId="77777777" w:rsidR="004D0ECC" w:rsidRDefault="004D0ECC" w:rsidP="004D0ECC">
      <w:pPr>
        <w:pStyle w:val="StandardWeb"/>
      </w:pPr>
      <w:proofErr w:type="spellStart"/>
      <w:r>
        <w:t>Wee</w:t>
      </w:r>
      <w:proofErr w:type="spellEnd"/>
      <w:r>
        <w:t xml:space="preserve"> </w:t>
      </w:r>
      <w:proofErr w:type="spellStart"/>
      <w:r>
        <w:t>üch</w:t>
      </w:r>
      <w:proofErr w:type="spellEnd"/>
      <w:r>
        <w:t xml:space="preserve"> allen, die </w:t>
      </w:r>
      <w:proofErr w:type="spellStart"/>
      <w:r>
        <w:t>spyß</w:t>
      </w:r>
      <w:proofErr w:type="spellEnd"/>
      <w:r>
        <w:t xml:space="preserve"> </w:t>
      </w:r>
      <w:proofErr w:type="spellStart"/>
      <w:r>
        <w:t>vnnd</w:t>
      </w:r>
      <w:proofErr w:type="spellEnd"/>
      <w:r>
        <w:t xml:space="preserve"> </w:t>
      </w:r>
      <w:proofErr w:type="spellStart"/>
      <w:r>
        <w:t>tranck</w:t>
      </w:r>
      <w:proofErr w:type="spellEnd"/>
      <w:r>
        <w:br/>
      </w:r>
      <w:proofErr w:type="spellStart"/>
      <w:r>
        <w:t>mißbruchend</w:t>
      </w:r>
      <w:proofErr w:type="spellEnd"/>
      <w:r>
        <w:t xml:space="preserve"> schnöd on Gottes </w:t>
      </w:r>
      <w:proofErr w:type="spellStart"/>
      <w:r>
        <w:t>danck</w:t>
      </w:r>
      <w:proofErr w:type="spellEnd"/>
      <w:r>
        <w:t>:</w:t>
      </w:r>
      <w:r>
        <w:br/>
      </w:r>
      <w:proofErr w:type="spellStart"/>
      <w:r>
        <w:t>Sy</w:t>
      </w:r>
      <w:proofErr w:type="spellEnd"/>
      <w:r>
        <w:t xml:space="preserve"> </w:t>
      </w:r>
      <w:proofErr w:type="spellStart"/>
      <w:r>
        <w:t>wurdings</w:t>
      </w:r>
      <w:proofErr w:type="spellEnd"/>
      <w:r>
        <w:t xml:space="preserve"> bald </w:t>
      </w:r>
      <w:proofErr w:type="spellStart"/>
      <w:r>
        <w:t>bruchen</w:t>
      </w:r>
      <w:proofErr w:type="spellEnd"/>
      <w:r>
        <w:t xml:space="preserve"> mit </w:t>
      </w:r>
      <w:proofErr w:type="spellStart"/>
      <w:r>
        <w:t>eer</w:t>
      </w:r>
      <w:proofErr w:type="spellEnd"/>
      <w:r>
        <w:t>,</w:t>
      </w:r>
      <w:r>
        <w:br/>
        <w:t xml:space="preserve">so </w:t>
      </w:r>
      <w:proofErr w:type="spellStart"/>
      <w:r>
        <w:t>wirt</w:t>
      </w:r>
      <w:proofErr w:type="spellEnd"/>
      <w:r>
        <w:t xml:space="preserve"> dann nichts </w:t>
      </w:r>
      <w:proofErr w:type="spellStart"/>
      <w:r>
        <w:t>helffen</w:t>
      </w:r>
      <w:proofErr w:type="spellEnd"/>
      <w:r>
        <w:t xml:space="preserve"> </w:t>
      </w:r>
      <w:proofErr w:type="spellStart"/>
      <w:r>
        <w:t>mer</w:t>
      </w:r>
      <w:proofErr w:type="spellEnd"/>
      <w:r>
        <w:t xml:space="preserve">. </w:t>
      </w:r>
      <w:proofErr w:type="spellStart"/>
      <w:r>
        <w:t>Kyrieleison</w:t>
      </w:r>
      <w:proofErr w:type="spellEnd"/>
      <w:r>
        <w:t>.</w:t>
      </w:r>
    </w:p>
    <w:p w14:paraId="20B15EF1" w14:textId="77777777" w:rsidR="004D0ECC" w:rsidRDefault="004D0ECC" w:rsidP="004D0ECC">
      <w:pPr>
        <w:pStyle w:val="StandardWeb"/>
      </w:pPr>
      <w:proofErr w:type="spellStart"/>
      <w:r>
        <w:t>Wee</w:t>
      </w:r>
      <w:proofErr w:type="spellEnd"/>
      <w:r>
        <w:t xml:space="preserve"> dem, der </w:t>
      </w:r>
      <w:proofErr w:type="spellStart"/>
      <w:r>
        <w:t>fröud</w:t>
      </w:r>
      <w:proofErr w:type="spellEnd"/>
      <w:r>
        <w:t xml:space="preserve"> in </w:t>
      </w:r>
      <w:proofErr w:type="spellStart"/>
      <w:r>
        <w:t>sünden</w:t>
      </w:r>
      <w:proofErr w:type="spellEnd"/>
      <w:r>
        <w:t xml:space="preserve"> hat</w:t>
      </w:r>
      <w:r>
        <w:br/>
      </w:r>
      <w:proofErr w:type="spellStart"/>
      <w:r>
        <w:t>vnd</w:t>
      </w:r>
      <w:proofErr w:type="spellEnd"/>
      <w:r>
        <w:t xml:space="preserve"> lacht, </w:t>
      </w:r>
      <w:proofErr w:type="spellStart"/>
      <w:r>
        <w:t>wanns</w:t>
      </w:r>
      <w:proofErr w:type="spellEnd"/>
      <w:r>
        <w:t xml:space="preserve"> </w:t>
      </w:r>
      <w:proofErr w:type="spellStart"/>
      <w:r>
        <w:t>glych</w:t>
      </w:r>
      <w:proofErr w:type="spellEnd"/>
      <w:r>
        <w:t xml:space="preserve"> </w:t>
      </w:r>
      <w:proofErr w:type="spellStart"/>
      <w:r>
        <w:t>wol</w:t>
      </w:r>
      <w:proofErr w:type="spellEnd"/>
      <w:r>
        <w:t xml:space="preserve"> übel </w:t>
      </w:r>
      <w:proofErr w:type="spellStart"/>
      <w:r>
        <w:t>gadt</w:t>
      </w:r>
      <w:proofErr w:type="spellEnd"/>
      <w:r>
        <w:t>:</w:t>
      </w:r>
      <w:r>
        <w:br/>
        <w:t xml:space="preserve">Klagen </w:t>
      </w:r>
      <w:proofErr w:type="spellStart"/>
      <w:r>
        <w:t>vnd</w:t>
      </w:r>
      <w:proofErr w:type="spellEnd"/>
      <w:r>
        <w:t xml:space="preserve"> </w:t>
      </w:r>
      <w:proofErr w:type="spellStart"/>
      <w:r>
        <w:t>hülen</w:t>
      </w:r>
      <w:proofErr w:type="spellEnd"/>
      <w:r>
        <w:t xml:space="preserve"> </w:t>
      </w:r>
      <w:proofErr w:type="spellStart"/>
      <w:r>
        <w:t>wirt</w:t>
      </w:r>
      <w:proofErr w:type="spellEnd"/>
      <w:r>
        <w:t xml:space="preserve"> die büß,</w:t>
      </w:r>
      <w:r>
        <w:br/>
        <w:t xml:space="preserve">so er zur hellen </w:t>
      </w:r>
      <w:proofErr w:type="spellStart"/>
      <w:r>
        <w:t>tantzen</w:t>
      </w:r>
      <w:proofErr w:type="spellEnd"/>
      <w:r>
        <w:t xml:space="preserve"> </w:t>
      </w:r>
      <w:proofErr w:type="spellStart"/>
      <w:r>
        <w:t>müß</w:t>
      </w:r>
      <w:proofErr w:type="spellEnd"/>
      <w:r>
        <w:t xml:space="preserve">. </w:t>
      </w:r>
      <w:proofErr w:type="spellStart"/>
      <w:r>
        <w:t>Kyrieleison</w:t>
      </w:r>
      <w:proofErr w:type="spellEnd"/>
      <w:r>
        <w:t>.</w:t>
      </w:r>
    </w:p>
    <w:p w14:paraId="4F9418BE" w14:textId="77777777" w:rsidR="004D0ECC" w:rsidRDefault="004D0ECC" w:rsidP="004D0ECC">
      <w:pPr>
        <w:pStyle w:val="StandardWeb"/>
      </w:pPr>
      <w:r>
        <w:t xml:space="preserve">Verflucht ist </w:t>
      </w:r>
      <w:proofErr w:type="spellStart"/>
      <w:r>
        <w:t>ouch</w:t>
      </w:r>
      <w:proofErr w:type="spellEnd"/>
      <w:r>
        <w:t xml:space="preserve"> der sich so halt,</w:t>
      </w:r>
      <w:r>
        <w:br/>
        <w:t xml:space="preserve">das der </w:t>
      </w:r>
      <w:proofErr w:type="spellStart"/>
      <w:r>
        <w:t>gloublosen</w:t>
      </w:r>
      <w:proofErr w:type="spellEnd"/>
      <w:r>
        <w:t xml:space="preserve"> </w:t>
      </w:r>
      <w:proofErr w:type="spellStart"/>
      <w:r>
        <w:t>lüten</w:t>
      </w:r>
      <w:proofErr w:type="spellEnd"/>
      <w:r>
        <w:t xml:space="preserve"> </w:t>
      </w:r>
      <w:proofErr w:type="spellStart"/>
      <w:r>
        <w:t>gfallt</w:t>
      </w:r>
      <w:proofErr w:type="spellEnd"/>
      <w:r>
        <w:t>:</w:t>
      </w:r>
      <w:r>
        <w:br/>
        <w:t xml:space="preserve">Die </w:t>
      </w:r>
      <w:proofErr w:type="spellStart"/>
      <w:r>
        <w:t>fründtschafft</w:t>
      </w:r>
      <w:proofErr w:type="spellEnd"/>
      <w:r>
        <w:t xml:space="preserve"> </w:t>
      </w:r>
      <w:proofErr w:type="spellStart"/>
      <w:r>
        <w:t>diser</w:t>
      </w:r>
      <w:proofErr w:type="spellEnd"/>
      <w:r>
        <w:t xml:space="preserve"> </w:t>
      </w:r>
      <w:proofErr w:type="spellStart"/>
      <w:r>
        <w:t>wält</w:t>
      </w:r>
      <w:proofErr w:type="spellEnd"/>
      <w:r>
        <w:t xml:space="preserve"> ist Gott</w:t>
      </w:r>
      <w:r>
        <w:br/>
        <w:t xml:space="preserve">ein </w:t>
      </w:r>
      <w:proofErr w:type="spellStart"/>
      <w:r>
        <w:t>grüwel</w:t>
      </w:r>
      <w:proofErr w:type="spellEnd"/>
      <w:r>
        <w:t xml:space="preserve"> </w:t>
      </w:r>
      <w:proofErr w:type="spellStart"/>
      <w:r>
        <w:t>vnd</w:t>
      </w:r>
      <w:proofErr w:type="spellEnd"/>
      <w:r>
        <w:t xml:space="preserve"> grosser </w:t>
      </w:r>
      <w:proofErr w:type="spellStart"/>
      <w:r>
        <w:t>spott</w:t>
      </w:r>
      <w:proofErr w:type="spellEnd"/>
      <w:r>
        <w:t xml:space="preserve">. </w:t>
      </w:r>
      <w:proofErr w:type="spellStart"/>
      <w:r>
        <w:t>Kyrieleison</w:t>
      </w:r>
      <w:proofErr w:type="spellEnd"/>
      <w:r>
        <w:t>.</w:t>
      </w:r>
    </w:p>
    <w:p w14:paraId="7F861F04" w14:textId="77777777" w:rsidR="004D0ECC" w:rsidRDefault="004D0ECC" w:rsidP="004D0ECC">
      <w:pPr>
        <w:pStyle w:val="StandardWeb"/>
      </w:pPr>
      <w:proofErr w:type="spellStart"/>
      <w:r>
        <w:t>Wee</w:t>
      </w:r>
      <w:proofErr w:type="spellEnd"/>
      <w:r>
        <w:t xml:space="preserve"> dem, der </w:t>
      </w:r>
      <w:proofErr w:type="spellStart"/>
      <w:r>
        <w:t>schmaach</w:t>
      </w:r>
      <w:proofErr w:type="spellEnd"/>
      <w:r>
        <w:t xml:space="preserve"> </w:t>
      </w:r>
      <w:proofErr w:type="spellStart"/>
      <w:r>
        <w:t>vnd</w:t>
      </w:r>
      <w:proofErr w:type="spellEnd"/>
      <w:r>
        <w:t xml:space="preserve"> </w:t>
      </w:r>
      <w:proofErr w:type="spellStart"/>
      <w:r>
        <w:t>schand</w:t>
      </w:r>
      <w:proofErr w:type="spellEnd"/>
      <w:r>
        <w:t xml:space="preserve"> </w:t>
      </w:r>
      <w:proofErr w:type="spellStart"/>
      <w:r>
        <w:t>anricht</w:t>
      </w:r>
      <w:proofErr w:type="spellEnd"/>
      <w:r>
        <w:br/>
      </w:r>
      <w:proofErr w:type="spellStart"/>
      <w:r>
        <w:t>vnd</w:t>
      </w:r>
      <w:proofErr w:type="spellEnd"/>
      <w:r>
        <w:t xml:space="preserve"> an </w:t>
      </w:r>
      <w:proofErr w:type="spellStart"/>
      <w:r>
        <w:t>eim</w:t>
      </w:r>
      <w:proofErr w:type="spellEnd"/>
      <w:r>
        <w:t xml:space="preserve"> Christen </w:t>
      </w:r>
      <w:proofErr w:type="spellStart"/>
      <w:r>
        <w:t>dliebe</w:t>
      </w:r>
      <w:proofErr w:type="spellEnd"/>
      <w:r>
        <w:t xml:space="preserve"> bricht:</w:t>
      </w:r>
      <w:r>
        <w:br/>
      </w:r>
      <w:proofErr w:type="spellStart"/>
      <w:r>
        <w:t>Ertruncken</w:t>
      </w:r>
      <w:proofErr w:type="spellEnd"/>
      <w:r>
        <w:t xml:space="preserve"> </w:t>
      </w:r>
      <w:proofErr w:type="spellStart"/>
      <w:r>
        <w:t>ringer</w:t>
      </w:r>
      <w:proofErr w:type="spellEnd"/>
      <w:r>
        <w:t xml:space="preserve"> wer </w:t>
      </w:r>
      <w:proofErr w:type="spellStart"/>
      <w:r>
        <w:t>imm</w:t>
      </w:r>
      <w:proofErr w:type="spellEnd"/>
      <w:r>
        <w:t xml:space="preserve"> Meer</w:t>
      </w:r>
      <w:r>
        <w:br/>
        <w:t xml:space="preserve">dann schmähen die Göttlich </w:t>
      </w:r>
      <w:proofErr w:type="spellStart"/>
      <w:r>
        <w:t>eer</w:t>
      </w:r>
      <w:proofErr w:type="spellEnd"/>
      <w:r>
        <w:t xml:space="preserve">. </w:t>
      </w:r>
      <w:proofErr w:type="spellStart"/>
      <w:r>
        <w:t>Kyrieleison</w:t>
      </w:r>
      <w:proofErr w:type="spellEnd"/>
      <w:r>
        <w:t>.</w:t>
      </w:r>
    </w:p>
    <w:p w14:paraId="5760CF2B" w14:textId="77777777" w:rsidR="004D0ECC" w:rsidRDefault="004D0ECC" w:rsidP="004D0ECC">
      <w:pPr>
        <w:pStyle w:val="StandardWeb"/>
      </w:pPr>
      <w:proofErr w:type="spellStart"/>
      <w:r>
        <w:t>Wee</w:t>
      </w:r>
      <w:proofErr w:type="spellEnd"/>
      <w:r>
        <w:t xml:space="preserve"> den </w:t>
      </w:r>
      <w:proofErr w:type="spellStart"/>
      <w:r>
        <w:t>stetten</w:t>
      </w:r>
      <w:proofErr w:type="spellEnd"/>
      <w:r>
        <w:t xml:space="preserve">, die Gott </w:t>
      </w:r>
      <w:proofErr w:type="spellStart"/>
      <w:r>
        <w:t>erlücht</w:t>
      </w:r>
      <w:proofErr w:type="spellEnd"/>
      <w:r>
        <w:br/>
        <w:t xml:space="preserve">mit </w:t>
      </w:r>
      <w:proofErr w:type="spellStart"/>
      <w:r>
        <w:t>sinem</w:t>
      </w:r>
      <w:proofErr w:type="spellEnd"/>
      <w:r>
        <w:t xml:space="preserve"> </w:t>
      </w:r>
      <w:proofErr w:type="spellStart"/>
      <w:r>
        <w:t>wort</w:t>
      </w:r>
      <w:proofErr w:type="spellEnd"/>
      <w:r>
        <w:t xml:space="preserve"> </w:t>
      </w:r>
      <w:proofErr w:type="spellStart"/>
      <w:r>
        <w:t>vnnd</w:t>
      </w:r>
      <w:proofErr w:type="spellEnd"/>
      <w:r>
        <w:t xml:space="preserve"> </w:t>
      </w:r>
      <w:proofErr w:type="spellStart"/>
      <w:r>
        <w:t>zhimmel</w:t>
      </w:r>
      <w:proofErr w:type="spellEnd"/>
      <w:r>
        <w:t xml:space="preserve"> </w:t>
      </w:r>
      <w:proofErr w:type="spellStart"/>
      <w:r>
        <w:t>zucht</w:t>
      </w:r>
      <w:proofErr w:type="spellEnd"/>
      <w:r>
        <w:br/>
      </w:r>
      <w:proofErr w:type="spellStart"/>
      <w:r>
        <w:t>Sy</w:t>
      </w:r>
      <w:proofErr w:type="spellEnd"/>
      <w:r>
        <w:t xml:space="preserve"> aber </w:t>
      </w:r>
      <w:proofErr w:type="spellStart"/>
      <w:r>
        <w:t>bessrend</w:t>
      </w:r>
      <w:proofErr w:type="spellEnd"/>
      <w:r>
        <w:t xml:space="preserve"> sich </w:t>
      </w:r>
      <w:proofErr w:type="spellStart"/>
      <w:r>
        <w:t>nit</w:t>
      </w:r>
      <w:proofErr w:type="spellEnd"/>
      <w:r>
        <w:t xml:space="preserve"> </w:t>
      </w:r>
      <w:proofErr w:type="spellStart"/>
      <w:r>
        <w:t>drab</w:t>
      </w:r>
      <w:proofErr w:type="spellEnd"/>
      <w:r>
        <w:t>,</w:t>
      </w:r>
      <w:r>
        <w:br/>
        <w:t xml:space="preserve">biß daß in </w:t>
      </w:r>
      <w:proofErr w:type="spellStart"/>
      <w:r>
        <w:t>dhell</w:t>
      </w:r>
      <w:proofErr w:type="spellEnd"/>
      <w:r>
        <w:t xml:space="preserve"> </w:t>
      </w:r>
      <w:proofErr w:type="spellStart"/>
      <w:r>
        <w:t>gstossen</w:t>
      </w:r>
      <w:proofErr w:type="spellEnd"/>
      <w:r>
        <w:t xml:space="preserve"> </w:t>
      </w:r>
      <w:proofErr w:type="spellStart"/>
      <w:r>
        <w:t>hnab</w:t>
      </w:r>
      <w:proofErr w:type="spellEnd"/>
      <w:r>
        <w:t xml:space="preserve">. </w:t>
      </w:r>
      <w:proofErr w:type="spellStart"/>
      <w:r>
        <w:t>Kyrieleison</w:t>
      </w:r>
      <w:proofErr w:type="spellEnd"/>
      <w:r>
        <w:t>.</w:t>
      </w:r>
    </w:p>
    <w:p w14:paraId="37F8820F" w14:textId="77777777" w:rsidR="004D0ECC" w:rsidRDefault="004D0ECC" w:rsidP="004D0ECC">
      <w:pPr>
        <w:pStyle w:val="StandardWeb"/>
      </w:pPr>
      <w:proofErr w:type="spellStart"/>
      <w:r>
        <w:t>Wee</w:t>
      </w:r>
      <w:proofErr w:type="spellEnd"/>
      <w:r>
        <w:t xml:space="preserve"> dem </w:t>
      </w:r>
      <w:proofErr w:type="spellStart"/>
      <w:r>
        <w:t>menschen</w:t>
      </w:r>
      <w:proofErr w:type="spellEnd"/>
      <w:r>
        <w:t xml:space="preserve">, der Gottes </w:t>
      </w:r>
      <w:proofErr w:type="spellStart"/>
      <w:r>
        <w:t>wort</w:t>
      </w:r>
      <w:proofErr w:type="spellEnd"/>
      <w:r>
        <w:br/>
      </w:r>
      <w:proofErr w:type="spellStart"/>
      <w:r>
        <w:t>angnommen</w:t>
      </w:r>
      <w:proofErr w:type="spellEnd"/>
      <w:r>
        <w:t xml:space="preserve"> hat </w:t>
      </w:r>
      <w:proofErr w:type="spellStart"/>
      <w:r>
        <w:t>vnd</w:t>
      </w:r>
      <w:proofErr w:type="spellEnd"/>
      <w:r>
        <w:t xml:space="preserve"> </w:t>
      </w:r>
      <w:proofErr w:type="spellStart"/>
      <w:r>
        <w:t>wil</w:t>
      </w:r>
      <w:proofErr w:type="spellEnd"/>
      <w:r>
        <w:t xml:space="preserve"> doch </w:t>
      </w:r>
      <w:proofErr w:type="spellStart"/>
      <w:r>
        <w:t>mord</w:t>
      </w:r>
      <w:proofErr w:type="spellEnd"/>
      <w:r>
        <w:br/>
        <w:t xml:space="preserve">Zurüsten </w:t>
      </w:r>
      <w:proofErr w:type="spellStart"/>
      <w:r>
        <w:t>vnd</w:t>
      </w:r>
      <w:proofErr w:type="spellEnd"/>
      <w:r>
        <w:t xml:space="preserve"> </w:t>
      </w:r>
      <w:proofErr w:type="spellStart"/>
      <w:r>
        <w:t>vnschuldig</w:t>
      </w:r>
      <w:proofErr w:type="spellEnd"/>
      <w:r>
        <w:t xml:space="preserve"> </w:t>
      </w:r>
      <w:proofErr w:type="spellStart"/>
      <w:r>
        <w:t>blut</w:t>
      </w:r>
      <w:proofErr w:type="spellEnd"/>
      <w:r>
        <w:br/>
      </w:r>
      <w:proofErr w:type="spellStart"/>
      <w:r>
        <w:t>verradten</w:t>
      </w:r>
      <w:proofErr w:type="spellEnd"/>
      <w:r>
        <w:t xml:space="preserve">, wie </w:t>
      </w:r>
      <w:proofErr w:type="spellStart"/>
      <w:r>
        <w:t>Judat</w:t>
      </w:r>
      <w:proofErr w:type="spellEnd"/>
      <w:r>
        <w:t xml:space="preserve"> thut. </w:t>
      </w:r>
      <w:proofErr w:type="spellStart"/>
      <w:r>
        <w:t>Kyrieleison</w:t>
      </w:r>
      <w:proofErr w:type="spellEnd"/>
      <w:r>
        <w:t>.</w:t>
      </w:r>
    </w:p>
    <w:p w14:paraId="53A24055" w14:textId="77777777" w:rsidR="004D0ECC" w:rsidRDefault="004D0ECC" w:rsidP="004D0ECC">
      <w:pPr>
        <w:pStyle w:val="StandardWeb"/>
      </w:pPr>
      <w:proofErr w:type="spellStart"/>
      <w:r>
        <w:t>Wee</w:t>
      </w:r>
      <w:proofErr w:type="spellEnd"/>
      <w:r>
        <w:t xml:space="preserve">, fluch </w:t>
      </w:r>
      <w:proofErr w:type="spellStart"/>
      <w:r>
        <w:t>vnd</w:t>
      </w:r>
      <w:proofErr w:type="spellEnd"/>
      <w:r>
        <w:t xml:space="preserve"> angst wünscht Christus </w:t>
      </w:r>
      <w:proofErr w:type="spellStart"/>
      <w:r>
        <w:t>vil</w:t>
      </w:r>
      <w:proofErr w:type="spellEnd"/>
      <w:r>
        <w:br/>
      </w:r>
      <w:proofErr w:type="spellStart"/>
      <w:r>
        <w:t>alln</w:t>
      </w:r>
      <w:proofErr w:type="spellEnd"/>
      <w:r>
        <w:t xml:space="preserve">, die sin </w:t>
      </w:r>
      <w:proofErr w:type="spellStart"/>
      <w:r>
        <w:t>volck</w:t>
      </w:r>
      <w:proofErr w:type="spellEnd"/>
      <w:r>
        <w:t xml:space="preserve"> vom rechten </w:t>
      </w:r>
      <w:proofErr w:type="spellStart"/>
      <w:r>
        <w:t>zil</w:t>
      </w:r>
      <w:proofErr w:type="spellEnd"/>
      <w:r>
        <w:br/>
      </w:r>
      <w:proofErr w:type="spellStart"/>
      <w:r>
        <w:t>Verfürend</w:t>
      </w:r>
      <w:proofErr w:type="spellEnd"/>
      <w:r>
        <w:t xml:space="preserve"> </w:t>
      </w:r>
      <w:proofErr w:type="spellStart"/>
      <w:r>
        <w:t>vnder</w:t>
      </w:r>
      <w:proofErr w:type="spellEnd"/>
      <w:r>
        <w:t xml:space="preserve"> gutem </w:t>
      </w:r>
      <w:proofErr w:type="spellStart"/>
      <w:r>
        <w:t>schyn</w:t>
      </w:r>
      <w:proofErr w:type="spellEnd"/>
      <w:r>
        <w:br/>
      </w:r>
      <w:proofErr w:type="spellStart"/>
      <w:r>
        <w:t>vmb</w:t>
      </w:r>
      <w:proofErr w:type="spellEnd"/>
      <w:r>
        <w:t xml:space="preserve"> </w:t>
      </w:r>
      <w:proofErr w:type="spellStart"/>
      <w:r>
        <w:t>zytlich</w:t>
      </w:r>
      <w:proofErr w:type="spellEnd"/>
      <w:r>
        <w:t xml:space="preserve"> </w:t>
      </w:r>
      <w:proofErr w:type="spellStart"/>
      <w:r>
        <w:t>gnieß</w:t>
      </w:r>
      <w:proofErr w:type="spellEnd"/>
      <w:r>
        <w:t xml:space="preserve"> </w:t>
      </w:r>
      <w:proofErr w:type="spellStart"/>
      <w:r>
        <w:t>vnd</w:t>
      </w:r>
      <w:proofErr w:type="spellEnd"/>
      <w:r>
        <w:t xml:space="preserve"> </w:t>
      </w:r>
      <w:proofErr w:type="spellStart"/>
      <w:r>
        <w:t>gwün</w:t>
      </w:r>
      <w:proofErr w:type="spellEnd"/>
      <w:r>
        <w:t xml:space="preserve">. </w:t>
      </w:r>
      <w:proofErr w:type="spellStart"/>
      <w:r>
        <w:t>Kyrieleison</w:t>
      </w:r>
      <w:proofErr w:type="spellEnd"/>
      <w:r>
        <w:t>.</w:t>
      </w:r>
    </w:p>
    <w:p w14:paraId="128AD047" w14:textId="77777777" w:rsidR="004D0ECC" w:rsidRDefault="004D0ECC" w:rsidP="004D0ECC">
      <w:pPr>
        <w:pStyle w:val="StandardWeb"/>
      </w:pPr>
      <w:r>
        <w:t xml:space="preserve">Nun </w:t>
      </w:r>
      <w:proofErr w:type="spellStart"/>
      <w:r>
        <w:t>bhüt</w:t>
      </w:r>
      <w:proofErr w:type="spellEnd"/>
      <w:r>
        <w:t xml:space="preserve"> </w:t>
      </w:r>
      <w:proofErr w:type="spellStart"/>
      <w:r>
        <w:t>vnnd</w:t>
      </w:r>
      <w:proofErr w:type="spellEnd"/>
      <w:r>
        <w:t xml:space="preserve"> </w:t>
      </w:r>
      <w:proofErr w:type="spellStart"/>
      <w:r>
        <w:t>bschirm</w:t>
      </w:r>
      <w:proofErr w:type="spellEnd"/>
      <w:r>
        <w:t xml:space="preserve"> der </w:t>
      </w:r>
      <w:proofErr w:type="spellStart"/>
      <w:r>
        <w:t>trüwe</w:t>
      </w:r>
      <w:proofErr w:type="spellEnd"/>
      <w:r>
        <w:t xml:space="preserve"> Gott,</w:t>
      </w:r>
      <w:r>
        <w:br/>
        <w:t xml:space="preserve">das wir </w:t>
      </w:r>
      <w:proofErr w:type="spellStart"/>
      <w:r>
        <w:t>nit</w:t>
      </w:r>
      <w:proofErr w:type="spellEnd"/>
      <w:r>
        <w:t xml:space="preserve"> </w:t>
      </w:r>
      <w:proofErr w:type="spellStart"/>
      <w:r>
        <w:t>syind</w:t>
      </w:r>
      <w:proofErr w:type="spellEnd"/>
      <w:r>
        <w:t xml:space="preserve"> </w:t>
      </w:r>
      <w:proofErr w:type="spellStart"/>
      <w:r>
        <w:t>diser</w:t>
      </w:r>
      <w:proofErr w:type="spellEnd"/>
      <w:r>
        <w:t xml:space="preserve"> </w:t>
      </w:r>
      <w:proofErr w:type="spellStart"/>
      <w:r>
        <w:t>rott</w:t>
      </w:r>
      <w:proofErr w:type="spellEnd"/>
      <w:r>
        <w:t>,</w:t>
      </w:r>
      <w:r>
        <w:br/>
        <w:t xml:space="preserve">Die </w:t>
      </w:r>
      <w:proofErr w:type="spellStart"/>
      <w:r>
        <w:t>nit</w:t>
      </w:r>
      <w:proofErr w:type="spellEnd"/>
      <w:r>
        <w:t xml:space="preserve"> gehört in Gottes </w:t>
      </w:r>
      <w:proofErr w:type="spellStart"/>
      <w:r>
        <w:t>rych</w:t>
      </w:r>
      <w:proofErr w:type="spellEnd"/>
      <w:r>
        <w:br/>
      </w:r>
      <w:proofErr w:type="spellStart"/>
      <w:r>
        <w:t>vnd</w:t>
      </w:r>
      <w:proofErr w:type="spellEnd"/>
      <w:r>
        <w:t xml:space="preserve"> </w:t>
      </w:r>
      <w:proofErr w:type="spellStart"/>
      <w:r>
        <w:t>wirt</w:t>
      </w:r>
      <w:proofErr w:type="spellEnd"/>
      <w:r>
        <w:t xml:space="preserve"> verflucht </w:t>
      </w:r>
      <w:proofErr w:type="spellStart"/>
      <w:r>
        <w:t>ewigklich</w:t>
      </w:r>
      <w:proofErr w:type="spellEnd"/>
      <w:r>
        <w:t xml:space="preserve">. </w:t>
      </w:r>
      <w:proofErr w:type="spellStart"/>
      <w:r>
        <w:t>Kyrieleison</w:t>
      </w:r>
      <w:proofErr w:type="spellEnd"/>
      <w:r>
        <w:t>.</w:t>
      </w:r>
    </w:p>
    <w:p w14:paraId="24FD68BF" w14:textId="1FEB0762" w:rsidR="004D0ECC" w:rsidRDefault="004D0ECC" w:rsidP="004D0ECC">
      <w:pPr>
        <w:pStyle w:val="berschrift2"/>
      </w:pPr>
      <w:r>
        <w:rPr>
          <w:rStyle w:val="screen-reader-text"/>
        </w:rPr>
        <w:t xml:space="preserve">Ein ander </w:t>
      </w:r>
      <w:proofErr w:type="spellStart"/>
      <w:r>
        <w:rPr>
          <w:rStyle w:val="screen-reader-text"/>
        </w:rPr>
        <w:t>gsang</w:t>
      </w:r>
      <w:proofErr w:type="spellEnd"/>
      <w:r>
        <w:rPr>
          <w:rStyle w:val="screen-reader-text"/>
        </w:rPr>
        <w:t xml:space="preserve"> </w:t>
      </w:r>
      <w:proofErr w:type="spellStart"/>
      <w:r>
        <w:rPr>
          <w:rStyle w:val="screen-reader-text"/>
        </w:rPr>
        <w:t>vff</w:t>
      </w:r>
      <w:proofErr w:type="spellEnd"/>
      <w:r>
        <w:rPr>
          <w:rStyle w:val="screen-reader-text"/>
        </w:rPr>
        <w:t xml:space="preserve"> </w:t>
      </w:r>
      <w:proofErr w:type="spellStart"/>
      <w:r>
        <w:rPr>
          <w:rStyle w:val="screen-reader-text"/>
        </w:rPr>
        <w:t>Wyhennächt</w:t>
      </w:r>
      <w:proofErr w:type="spellEnd"/>
      <w:r>
        <w:rPr>
          <w:rStyle w:val="screen-reader-text"/>
        </w:rPr>
        <w:t>,</w:t>
      </w:r>
      <w:r>
        <w:t xml:space="preserve"> </w:t>
      </w:r>
    </w:p>
    <w:p w14:paraId="428FCD49" w14:textId="77777777" w:rsidR="004D0ECC" w:rsidRDefault="004D0ECC" w:rsidP="004D0ECC">
      <w:pPr>
        <w:pStyle w:val="StandardWeb"/>
      </w:pPr>
      <w:r>
        <w:rPr>
          <w:rStyle w:val="Hervorhebung"/>
        </w:rPr>
        <w:t xml:space="preserve">in der </w:t>
      </w:r>
      <w:proofErr w:type="spellStart"/>
      <w:r>
        <w:rPr>
          <w:rStyle w:val="Hervorhebung"/>
        </w:rPr>
        <w:t>wyß</w:t>
      </w:r>
      <w:proofErr w:type="spellEnd"/>
      <w:r>
        <w:rPr>
          <w:rStyle w:val="Hervorhebung"/>
        </w:rPr>
        <w:t xml:space="preserve"> </w:t>
      </w:r>
      <w:proofErr w:type="spellStart"/>
      <w:r>
        <w:rPr>
          <w:rStyle w:val="Hervorhebung"/>
        </w:rPr>
        <w:t>Corde</w:t>
      </w:r>
      <w:proofErr w:type="spellEnd"/>
      <w:r>
        <w:rPr>
          <w:rStyle w:val="Hervorhebung"/>
        </w:rPr>
        <w:t xml:space="preserve"> </w:t>
      </w:r>
      <w:proofErr w:type="spellStart"/>
      <w:r>
        <w:rPr>
          <w:rStyle w:val="Hervorhebung"/>
        </w:rPr>
        <w:t>mutus</w:t>
      </w:r>
      <w:proofErr w:type="spellEnd"/>
    </w:p>
    <w:p w14:paraId="21C34323" w14:textId="77777777" w:rsidR="004D0ECC" w:rsidRDefault="004D0ECC" w:rsidP="004D0ECC">
      <w:pPr>
        <w:pStyle w:val="StandardWeb"/>
      </w:pPr>
      <w:r>
        <w:t xml:space="preserve">VS des </w:t>
      </w:r>
      <w:proofErr w:type="spellStart"/>
      <w:r>
        <w:t>vatter</w:t>
      </w:r>
      <w:proofErr w:type="spellEnd"/>
      <w:r>
        <w:t xml:space="preserve"> </w:t>
      </w:r>
      <w:proofErr w:type="spellStart"/>
      <w:r>
        <w:t>hertz</w:t>
      </w:r>
      <w:proofErr w:type="spellEnd"/>
      <w:r>
        <w:t xml:space="preserve"> ist </w:t>
      </w:r>
      <w:proofErr w:type="spellStart"/>
      <w:r>
        <w:t>gboren</w:t>
      </w:r>
      <w:proofErr w:type="spellEnd"/>
      <w:r>
        <w:br/>
        <w:t xml:space="preserve">ein </w:t>
      </w:r>
      <w:proofErr w:type="spellStart"/>
      <w:r>
        <w:t>kind</w:t>
      </w:r>
      <w:proofErr w:type="spellEnd"/>
      <w:r>
        <w:t xml:space="preserve">, das ist Gottes </w:t>
      </w:r>
      <w:proofErr w:type="spellStart"/>
      <w:r>
        <w:t>sun</w:t>
      </w:r>
      <w:proofErr w:type="spellEnd"/>
      <w:r>
        <w:t>,</w:t>
      </w:r>
      <w:r>
        <w:br/>
        <w:t xml:space="preserve">Der von </w:t>
      </w:r>
      <w:proofErr w:type="spellStart"/>
      <w:r>
        <w:t>anfang</w:t>
      </w:r>
      <w:proofErr w:type="spellEnd"/>
      <w:r>
        <w:t xml:space="preserve"> </w:t>
      </w:r>
      <w:proofErr w:type="spellStart"/>
      <w:r>
        <w:t>vßerkoren</w:t>
      </w:r>
      <w:proofErr w:type="spellEnd"/>
      <w:r>
        <w:t>,</w:t>
      </w:r>
      <w:r>
        <w:br/>
        <w:t xml:space="preserve">das </w:t>
      </w:r>
      <w:proofErr w:type="spellStart"/>
      <w:r>
        <w:t>dwelt</w:t>
      </w:r>
      <w:proofErr w:type="spellEnd"/>
      <w:r>
        <w:t xml:space="preserve"> möcht das laben hon.</w:t>
      </w:r>
      <w:r>
        <w:br/>
        <w:t xml:space="preserve">Er ist </w:t>
      </w:r>
      <w:proofErr w:type="spellStart"/>
      <w:r>
        <w:t>alls</w:t>
      </w:r>
      <w:proofErr w:type="spellEnd"/>
      <w:r>
        <w:t xml:space="preserve"> in allen dingen,</w:t>
      </w:r>
      <w:r>
        <w:br/>
      </w:r>
      <w:proofErr w:type="spellStart"/>
      <w:r>
        <w:t>drumb</w:t>
      </w:r>
      <w:proofErr w:type="spellEnd"/>
      <w:r>
        <w:t xml:space="preserve"> sey Gott in </w:t>
      </w:r>
      <w:proofErr w:type="spellStart"/>
      <w:r>
        <w:t>fröud</w:t>
      </w:r>
      <w:proofErr w:type="spellEnd"/>
      <w:r>
        <w:t xml:space="preserve"> </w:t>
      </w:r>
      <w:proofErr w:type="spellStart"/>
      <w:r>
        <w:t>vnd</w:t>
      </w:r>
      <w:proofErr w:type="spellEnd"/>
      <w:r>
        <w:t xml:space="preserve"> leid</w:t>
      </w:r>
      <w:r>
        <w:br/>
        <w:t xml:space="preserve">lob </w:t>
      </w:r>
      <w:proofErr w:type="spellStart"/>
      <w:r>
        <w:t>vnd</w:t>
      </w:r>
      <w:proofErr w:type="spellEnd"/>
      <w:r>
        <w:t xml:space="preserve"> </w:t>
      </w:r>
      <w:proofErr w:type="spellStart"/>
      <w:r>
        <w:t>danck</w:t>
      </w:r>
      <w:proofErr w:type="spellEnd"/>
      <w:r>
        <w:t xml:space="preserve"> in </w:t>
      </w:r>
      <w:proofErr w:type="spellStart"/>
      <w:r>
        <w:t>ewigkeit</w:t>
      </w:r>
      <w:proofErr w:type="spellEnd"/>
      <w:r>
        <w:t>!</w:t>
      </w:r>
    </w:p>
    <w:p w14:paraId="5AF3527B" w14:textId="77777777" w:rsidR="004D0ECC" w:rsidRDefault="004D0ECC" w:rsidP="004D0ECC">
      <w:pPr>
        <w:pStyle w:val="StandardWeb"/>
      </w:pPr>
      <w:r>
        <w:t>O wie heilig ist der stammen,</w:t>
      </w:r>
      <w:r>
        <w:br/>
      </w:r>
      <w:proofErr w:type="spellStart"/>
      <w:r>
        <w:t>dahär</w:t>
      </w:r>
      <w:proofErr w:type="spellEnd"/>
      <w:r>
        <w:t xml:space="preserve"> </w:t>
      </w:r>
      <w:proofErr w:type="spellStart"/>
      <w:r>
        <w:t>gwachsen</w:t>
      </w:r>
      <w:proofErr w:type="spellEnd"/>
      <w:r>
        <w:t xml:space="preserve"> </w:t>
      </w:r>
      <w:proofErr w:type="spellStart"/>
      <w:r>
        <w:t>sölche</w:t>
      </w:r>
      <w:proofErr w:type="spellEnd"/>
      <w:r>
        <w:t xml:space="preserve"> </w:t>
      </w:r>
      <w:proofErr w:type="spellStart"/>
      <w:r>
        <w:t>frucht</w:t>
      </w:r>
      <w:proofErr w:type="spellEnd"/>
      <w:r>
        <w:t>!</w:t>
      </w:r>
      <w:r>
        <w:br/>
      </w:r>
      <w:proofErr w:type="spellStart"/>
      <w:r>
        <w:t>Vnd</w:t>
      </w:r>
      <w:proofErr w:type="spellEnd"/>
      <w:r>
        <w:t xml:space="preserve"> wär </w:t>
      </w:r>
      <w:proofErr w:type="spellStart"/>
      <w:r>
        <w:t>kans</w:t>
      </w:r>
      <w:proofErr w:type="spellEnd"/>
      <w:r>
        <w:t xml:space="preserve"> </w:t>
      </w:r>
      <w:proofErr w:type="spellStart"/>
      <w:r>
        <w:t>verston</w:t>
      </w:r>
      <w:proofErr w:type="spellEnd"/>
      <w:r>
        <w:t>, von wannen</w:t>
      </w:r>
      <w:r>
        <w:br/>
        <w:t xml:space="preserve">die hoch </w:t>
      </w:r>
      <w:proofErr w:type="spellStart"/>
      <w:r>
        <w:t>gnad</w:t>
      </w:r>
      <w:proofErr w:type="spellEnd"/>
      <w:r>
        <w:t xml:space="preserve"> </w:t>
      </w:r>
      <w:proofErr w:type="spellStart"/>
      <w:r>
        <w:t>vnd</w:t>
      </w:r>
      <w:proofErr w:type="spellEnd"/>
      <w:r>
        <w:t xml:space="preserve"> grosse </w:t>
      </w:r>
      <w:proofErr w:type="spellStart"/>
      <w:r>
        <w:t>zucht</w:t>
      </w:r>
      <w:proofErr w:type="spellEnd"/>
      <w:r>
        <w:br/>
        <w:t xml:space="preserve">Der </w:t>
      </w:r>
      <w:proofErr w:type="spellStart"/>
      <w:r>
        <w:t>Jungfrouwen</w:t>
      </w:r>
      <w:proofErr w:type="spellEnd"/>
      <w:r>
        <w:t xml:space="preserve"> </w:t>
      </w:r>
      <w:proofErr w:type="spellStart"/>
      <w:r>
        <w:t>vnnd</w:t>
      </w:r>
      <w:proofErr w:type="spellEnd"/>
      <w:r>
        <w:t xml:space="preserve"> </w:t>
      </w:r>
      <w:proofErr w:type="spellStart"/>
      <w:r>
        <w:t>jrs</w:t>
      </w:r>
      <w:proofErr w:type="spellEnd"/>
      <w:r>
        <w:t xml:space="preserve"> </w:t>
      </w:r>
      <w:proofErr w:type="spellStart"/>
      <w:r>
        <w:t>somens</w:t>
      </w:r>
      <w:proofErr w:type="spellEnd"/>
      <w:r>
        <w:br/>
        <w:t xml:space="preserve">dann von </w:t>
      </w:r>
      <w:proofErr w:type="spellStart"/>
      <w:r>
        <w:t>himmel</w:t>
      </w:r>
      <w:proofErr w:type="spellEnd"/>
      <w:r>
        <w:t xml:space="preserve">? </w:t>
      </w:r>
      <w:proofErr w:type="spellStart"/>
      <w:r>
        <w:t>drumb</w:t>
      </w:r>
      <w:proofErr w:type="spellEnd"/>
      <w:r>
        <w:t xml:space="preserve"> sey Gott</w:t>
      </w:r>
      <w:r>
        <w:br/>
        <w:t xml:space="preserve">lob </w:t>
      </w:r>
      <w:proofErr w:type="spellStart"/>
      <w:r>
        <w:t>vnd</w:t>
      </w:r>
      <w:proofErr w:type="spellEnd"/>
      <w:r>
        <w:t xml:space="preserve"> </w:t>
      </w:r>
      <w:proofErr w:type="spellStart"/>
      <w:r>
        <w:t>danck</w:t>
      </w:r>
      <w:proofErr w:type="spellEnd"/>
      <w:r>
        <w:t xml:space="preserve"> in </w:t>
      </w:r>
      <w:proofErr w:type="spellStart"/>
      <w:r>
        <w:t>ewigkeit</w:t>
      </w:r>
      <w:proofErr w:type="spellEnd"/>
      <w:r>
        <w:t>!</w:t>
      </w:r>
    </w:p>
    <w:p w14:paraId="43B01E70" w14:textId="77777777" w:rsidR="004D0ECC" w:rsidRDefault="004D0ECC" w:rsidP="004D0ECC">
      <w:pPr>
        <w:pStyle w:val="StandardWeb"/>
      </w:pPr>
      <w:r>
        <w:t xml:space="preserve">Aller </w:t>
      </w:r>
      <w:proofErr w:type="spellStart"/>
      <w:r>
        <w:t>gwalt</w:t>
      </w:r>
      <w:proofErr w:type="spellEnd"/>
      <w:r>
        <w:t xml:space="preserve"> </w:t>
      </w:r>
      <w:proofErr w:type="spellStart"/>
      <w:r>
        <w:t>vnd</w:t>
      </w:r>
      <w:proofErr w:type="spellEnd"/>
      <w:r>
        <w:t xml:space="preserve"> </w:t>
      </w:r>
      <w:proofErr w:type="spellStart"/>
      <w:r>
        <w:t>engel</w:t>
      </w:r>
      <w:proofErr w:type="spellEnd"/>
      <w:r>
        <w:t xml:space="preserve"> alle</w:t>
      </w:r>
      <w:r>
        <w:br/>
        <w:t xml:space="preserve">lobend Gott von </w:t>
      </w:r>
      <w:proofErr w:type="spellStart"/>
      <w:r>
        <w:t>himmelrych</w:t>
      </w:r>
      <w:proofErr w:type="spellEnd"/>
      <w:r>
        <w:t>,</w:t>
      </w:r>
      <w:r>
        <w:br/>
        <w:t xml:space="preserve">Das mit </w:t>
      </w:r>
      <w:proofErr w:type="spellStart"/>
      <w:r>
        <w:t>vns</w:t>
      </w:r>
      <w:proofErr w:type="spellEnd"/>
      <w:r>
        <w:t xml:space="preserve"> all </w:t>
      </w:r>
      <w:proofErr w:type="spellStart"/>
      <w:r>
        <w:t>wält</w:t>
      </w:r>
      <w:proofErr w:type="spellEnd"/>
      <w:r>
        <w:t xml:space="preserve"> erschalle,</w:t>
      </w:r>
      <w:r>
        <w:br/>
        <w:t xml:space="preserve">was Gott </w:t>
      </w:r>
      <w:proofErr w:type="spellStart"/>
      <w:r>
        <w:t>thon</w:t>
      </w:r>
      <w:proofErr w:type="spellEnd"/>
      <w:r>
        <w:t xml:space="preserve"> so </w:t>
      </w:r>
      <w:proofErr w:type="spellStart"/>
      <w:r>
        <w:t>vätterlich</w:t>
      </w:r>
      <w:proofErr w:type="spellEnd"/>
      <w:r>
        <w:t>,</w:t>
      </w:r>
      <w:r>
        <w:br/>
      </w:r>
      <w:proofErr w:type="spellStart"/>
      <w:r>
        <w:t>Vnnd</w:t>
      </w:r>
      <w:proofErr w:type="spellEnd"/>
      <w:r>
        <w:t xml:space="preserve"> zu </w:t>
      </w:r>
      <w:proofErr w:type="spellStart"/>
      <w:r>
        <w:t>tusend</w:t>
      </w:r>
      <w:proofErr w:type="spellEnd"/>
      <w:r>
        <w:t xml:space="preserve"> guten </w:t>
      </w:r>
      <w:proofErr w:type="spellStart"/>
      <w:r>
        <w:t>jaren</w:t>
      </w:r>
      <w:proofErr w:type="spellEnd"/>
      <w:r>
        <w:br/>
        <w:t xml:space="preserve">Christum </w:t>
      </w:r>
      <w:proofErr w:type="spellStart"/>
      <w:r>
        <w:t>gschencket</w:t>
      </w:r>
      <w:proofErr w:type="spellEnd"/>
      <w:r>
        <w:t xml:space="preserve">, </w:t>
      </w:r>
      <w:proofErr w:type="spellStart"/>
      <w:r>
        <w:t>drumb</w:t>
      </w:r>
      <w:proofErr w:type="spellEnd"/>
      <w:r>
        <w:t xml:space="preserve"> sey Gott</w:t>
      </w:r>
      <w:r>
        <w:br/>
        <w:t xml:space="preserve">lob </w:t>
      </w:r>
      <w:proofErr w:type="spellStart"/>
      <w:r>
        <w:t>vnd</w:t>
      </w:r>
      <w:proofErr w:type="spellEnd"/>
      <w:r>
        <w:t xml:space="preserve"> </w:t>
      </w:r>
      <w:proofErr w:type="spellStart"/>
      <w:r>
        <w:t>danck</w:t>
      </w:r>
      <w:proofErr w:type="spellEnd"/>
      <w:r>
        <w:t xml:space="preserve"> in </w:t>
      </w:r>
      <w:proofErr w:type="spellStart"/>
      <w:r>
        <w:t>ewigkeit</w:t>
      </w:r>
      <w:proofErr w:type="spellEnd"/>
      <w:r>
        <w:t>!</w:t>
      </w:r>
    </w:p>
    <w:p w14:paraId="568C7BCA" w14:textId="77777777" w:rsidR="004D0ECC" w:rsidRDefault="004D0ECC" w:rsidP="004D0ECC">
      <w:pPr>
        <w:pStyle w:val="StandardWeb"/>
      </w:pPr>
      <w:r>
        <w:t xml:space="preserve">O </w:t>
      </w:r>
      <w:proofErr w:type="spellStart"/>
      <w:r>
        <w:t>jr</w:t>
      </w:r>
      <w:proofErr w:type="spellEnd"/>
      <w:r>
        <w:t xml:space="preserve"> jungen </w:t>
      </w:r>
      <w:proofErr w:type="spellStart"/>
      <w:r>
        <w:t>vnnd</w:t>
      </w:r>
      <w:proofErr w:type="spellEnd"/>
      <w:r>
        <w:t xml:space="preserve"> </w:t>
      </w:r>
      <w:proofErr w:type="spellStart"/>
      <w:r>
        <w:t>jr</w:t>
      </w:r>
      <w:proofErr w:type="spellEnd"/>
      <w:r>
        <w:t xml:space="preserve"> alten,</w:t>
      </w:r>
      <w:r>
        <w:br/>
        <w:t xml:space="preserve">lobend Gott on </w:t>
      </w:r>
      <w:proofErr w:type="spellStart"/>
      <w:r>
        <w:t>vnderlaß</w:t>
      </w:r>
      <w:proofErr w:type="spellEnd"/>
      <w:r>
        <w:t>,</w:t>
      </w:r>
      <w:r>
        <w:br/>
        <w:t xml:space="preserve">Das der </w:t>
      </w:r>
      <w:proofErr w:type="spellStart"/>
      <w:r>
        <w:t>himmel</w:t>
      </w:r>
      <w:proofErr w:type="spellEnd"/>
      <w:r>
        <w:t xml:space="preserve"> </w:t>
      </w:r>
      <w:proofErr w:type="spellStart"/>
      <w:r>
        <w:t>vfgespalten</w:t>
      </w:r>
      <w:proofErr w:type="spellEnd"/>
      <w:r>
        <w:br/>
      </w:r>
      <w:proofErr w:type="spellStart"/>
      <w:r>
        <w:t>vnd</w:t>
      </w:r>
      <w:proofErr w:type="spellEnd"/>
      <w:r>
        <w:t xml:space="preserve"> mit </w:t>
      </w:r>
      <w:proofErr w:type="spellStart"/>
      <w:r>
        <w:t>gnad</w:t>
      </w:r>
      <w:proofErr w:type="spellEnd"/>
      <w:r>
        <w:t xml:space="preserve"> on alle maß</w:t>
      </w:r>
      <w:r>
        <w:br/>
      </w:r>
      <w:proofErr w:type="spellStart"/>
      <w:r>
        <w:t>Vnns</w:t>
      </w:r>
      <w:proofErr w:type="spellEnd"/>
      <w:r>
        <w:t xml:space="preserve"> </w:t>
      </w:r>
      <w:proofErr w:type="spellStart"/>
      <w:r>
        <w:t>verdampten</w:t>
      </w:r>
      <w:proofErr w:type="spellEnd"/>
      <w:r>
        <w:t xml:space="preserve"> überschüttet</w:t>
      </w:r>
      <w:r>
        <w:br/>
      </w:r>
      <w:proofErr w:type="spellStart"/>
      <w:r>
        <w:t>sälig</w:t>
      </w:r>
      <w:proofErr w:type="spellEnd"/>
      <w:r>
        <w:t xml:space="preserve"> </w:t>
      </w:r>
      <w:proofErr w:type="spellStart"/>
      <w:r>
        <w:t>zmachen</w:t>
      </w:r>
      <w:proofErr w:type="spellEnd"/>
      <w:r>
        <w:t xml:space="preserve">! </w:t>
      </w:r>
      <w:proofErr w:type="spellStart"/>
      <w:r>
        <w:t>drumb</w:t>
      </w:r>
      <w:proofErr w:type="spellEnd"/>
      <w:r>
        <w:t xml:space="preserve"> sey Gott</w:t>
      </w:r>
      <w:r>
        <w:br/>
        <w:t xml:space="preserve">lob </w:t>
      </w:r>
      <w:proofErr w:type="spellStart"/>
      <w:r>
        <w:t>vnd</w:t>
      </w:r>
      <w:proofErr w:type="spellEnd"/>
      <w:r>
        <w:t xml:space="preserve"> </w:t>
      </w:r>
      <w:proofErr w:type="spellStart"/>
      <w:r>
        <w:t>danck</w:t>
      </w:r>
      <w:proofErr w:type="spellEnd"/>
      <w:r>
        <w:t xml:space="preserve"> in </w:t>
      </w:r>
      <w:proofErr w:type="spellStart"/>
      <w:r>
        <w:t>ewigkeit</w:t>
      </w:r>
      <w:proofErr w:type="spellEnd"/>
      <w:r>
        <w:t>!</w:t>
      </w:r>
    </w:p>
    <w:p w14:paraId="6675CAB3" w14:textId="77777777" w:rsidR="004D0ECC" w:rsidRDefault="004D0ECC" w:rsidP="004D0ECC">
      <w:pPr>
        <w:pStyle w:val="StandardWeb"/>
      </w:pPr>
      <w:r>
        <w:t xml:space="preserve">O, das wir die lieb </w:t>
      </w:r>
      <w:proofErr w:type="spellStart"/>
      <w:r>
        <w:t>erkennind</w:t>
      </w:r>
      <w:proofErr w:type="spellEnd"/>
      <w:r>
        <w:t>,</w:t>
      </w:r>
      <w:r>
        <w:br/>
        <w:t xml:space="preserve">die von Gott on </w:t>
      </w:r>
      <w:proofErr w:type="spellStart"/>
      <w:r>
        <w:t>vnsern</w:t>
      </w:r>
      <w:proofErr w:type="spellEnd"/>
      <w:r>
        <w:t xml:space="preserve"> </w:t>
      </w:r>
      <w:proofErr w:type="spellStart"/>
      <w:r>
        <w:t>radt</w:t>
      </w:r>
      <w:proofErr w:type="spellEnd"/>
      <w:r>
        <w:t>,</w:t>
      </w:r>
      <w:r>
        <w:br/>
      </w:r>
      <w:proofErr w:type="spellStart"/>
      <w:r>
        <w:t>Vnd</w:t>
      </w:r>
      <w:proofErr w:type="spellEnd"/>
      <w:r>
        <w:t xml:space="preserve"> von </w:t>
      </w:r>
      <w:proofErr w:type="spellStart"/>
      <w:r>
        <w:t>hertzen</w:t>
      </w:r>
      <w:proofErr w:type="spellEnd"/>
      <w:r>
        <w:t xml:space="preserve"> für </w:t>
      </w:r>
      <w:proofErr w:type="spellStart"/>
      <w:r>
        <w:t>vns</w:t>
      </w:r>
      <w:proofErr w:type="spellEnd"/>
      <w:r>
        <w:t xml:space="preserve"> </w:t>
      </w:r>
      <w:proofErr w:type="spellStart"/>
      <w:r>
        <w:t>nemind</w:t>
      </w:r>
      <w:proofErr w:type="spellEnd"/>
      <w:r>
        <w:t>,</w:t>
      </w:r>
      <w:r>
        <w:br/>
        <w:t xml:space="preserve">woran er ein </w:t>
      </w:r>
      <w:proofErr w:type="spellStart"/>
      <w:r>
        <w:t>gfallen</w:t>
      </w:r>
      <w:proofErr w:type="spellEnd"/>
      <w:r>
        <w:t xml:space="preserve"> hat,</w:t>
      </w:r>
      <w:r>
        <w:br/>
        <w:t xml:space="preserve">Im </w:t>
      </w:r>
      <w:proofErr w:type="spellStart"/>
      <w:r>
        <w:t>zuläben</w:t>
      </w:r>
      <w:proofErr w:type="spellEnd"/>
      <w:r>
        <w:t xml:space="preserve"> </w:t>
      </w:r>
      <w:proofErr w:type="spellStart"/>
      <w:r>
        <w:t>vnd</w:t>
      </w:r>
      <w:proofErr w:type="spellEnd"/>
      <w:r>
        <w:t xml:space="preserve"> </w:t>
      </w:r>
      <w:proofErr w:type="spellStart"/>
      <w:r>
        <w:t>zusterben</w:t>
      </w:r>
      <w:proofErr w:type="spellEnd"/>
      <w:r>
        <w:t>,</w:t>
      </w:r>
      <w:r>
        <w:br/>
        <w:t xml:space="preserve">er geb </w:t>
      </w:r>
      <w:proofErr w:type="spellStart"/>
      <w:r>
        <w:t>gnad</w:t>
      </w:r>
      <w:proofErr w:type="spellEnd"/>
      <w:r>
        <w:t xml:space="preserve"> </w:t>
      </w:r>
      <w:proofErr w:type="spellStart"/>
      <w:r>
        <w:t>vnd</w:t>
      </w:r>
      <w:proofErr w:type="spellEnd"/>
      <w:r>
        <w:t xml:space="preserve"> </w:t>
      </w:r>
      <w:proofErr w:type="spellStart"/>
      <w:r>
        <w:t>jm</w:t>
      </w:r>
      <w:proofErr w:type="spellEnd"/>
      <w:r>
        <w:t xml:space="preserve"> sey groß</w:t>
      </w:r>
      <w:r>
        <w:br/>
        <w:t xml:space="preserve">lob </w:t>
      </w:r>
      <w:proofErr w:type="spellStart"/>
      <w:r>
        <w:t>vnd</w:t>
      </w:r>
      <w:proofErr w:type="spellEnd"/>
      <w:r>
        <w:t xml:space="preserve"> </w:t>
      </w:r>
      <w:proofErr w:type="spellStart"/>
      <w:r>
        <w:t>danck</w:t>
      </w:r>
      <w:proofErr w:type="spellEnd"/>
      <w:r>
        <w:t xml:space="preserve"> in </w:t>
      </w:r>
      <w:proofErr w:type="spellStart"/>
      <w:r>
        <w:t>ewigkeit</w:t>
      </w:r>
      <w:proofErr w:type="spellEnd"/>
      <w:r>
        <w:t>!</w:t>
      </w:r>
    </w:p>
    <w:p w14:paraId="7C2D1BC3" w14:textId="068E8795" w:rsidR="004D0ECC" w:rsidRDefault="004D0ECC" w:rsidP="004D0ECC">
      <w:pPr>
        <w:pStyle w:val="berschrift2"/>
      </w:pPr>
      <w:r>
        <w:rPr>
          <w:rStyle w:val="screen-reader-text"/>
        </w:rPr>
        <w:t xml:space="preserve">Ach treuer Gott, du hast </w:t>
      </w:r>
      <w:proofErr w:type="spellStart"/>
      <w:r>
        <w:rPr>
          <w:rStyle w:val="screen-reader-text"/>
        </w:rPr>
        <w:t>aufg’richt</w:t>
      </w:r>
      <w:proofErr w:type="spellEnd"/>
      <w:r>
        <w:t xml:space="preserve"> </w:t>
      </w:r>
    </w:p>
    <w:p w14:paraId="14D8530C" w14:textId="77777777" w:rsidR="004D0ECC" w:rsidRDefault="004D0ECC" w:rsidP="004D0ECC">
      <w:pPr>
        <w:pStyle w:val="StandardWeb"/>
      </w:pPr>
      <w:r>
        <w:t xml:space="preserve">1.) Ach treuer Gott, du hast </w:t>
      </w:r>
      <w:proofErr w:type="spellStart"/>
      <w:r>
        <w:t>aufg’richt</w:t>
      </w:r>
      <w:proofErr w:type="spellEnd"/>
      <w:r>
        <w:br/>
        <w:t xml:space="preserve">Ein‘ neuen Bund, darin </w:t>
      </w:r>
      <w:proofErr w:type="spellStart"/>
      <w:r>
        <w:t>geschlicht</w:t>
      </w:r>
      <w:proofErr w:type="spellEnd"/>
      <w:r>
        <w:br/>
        <w:t>All‘ fremd und eigen Schulde.</w:t>
      </w:r>
      <w:r>
        <w:br/>
        <w:t xml:space="preserve">Durch Christus Unschuld und sein‘ </w:t>
      </w:r>
      <w:proofErr w:type="spellStart"/>
      <w:r>
        <w:t>tod</w:t>
      </w:r>
      <w:proofErr w:type="spellEnd"/>
      <w:r>
        <w:br/>
        <w:t>Ist uns aus aller Angst und Not</w:t>
      </w:r>
      <w:r>
        <w:br/>
        <w:t>: Geholfen in dein Hulde. :</w:t>
      </w:r>
    </w:p>
    <w:p w14:paraId="49F69E71" w14:textId="77777777" w:rsidR="004D0ECC" w:rsidRDefault="004D0ECC" w:rsidP="004D0ECC">
      <w:pPr>
        <w:pStyle w:val="StandardWeb"/>
      </w:pPr>
      <w:r>
        <w:t>2.) Die Kind‘ hast auch darin gesellt,</w:t>
      </w:r>
      <w:r>
        <w:br/>
        <w:t xml:space="preserve">Umfangen sie und damit </w:t>
      </w:r>
      <w:proofErr w:type="spellStart"/>
      <w:r>
        <w:t>G’wollt</w:t>
      </w:r>
      <w:proofErr w:type="spellEnd"/>
      <w:r>
        <w:br/>
        <w:t>Allein dein Gnad‘ beweisen:</w:t>
      </w:r>
      <w:r>
        <w:br/>
        <w:t xml:space="preserve">So </w:t>
      </w:r>
      <w:proofErr w:type="spellStart"/>
      <w:r>
        <w:t>tauf</w:t>
      </w:r>
      <w:proofErr w:type="spellEnd"/>
      <w:r>
        <w:t>‘ uns nun, dass wir mögen</w:t>
      </w:r>
      <w:r>
        <w:br/>
        <w:t>Als neugeborne Gotteskind</w:t>
      </w:r>
      <w:r>
        <w:br/>
        <w:t>: Dein Namen ewig preisen! :</w:t>
      </w:r>
    </w:p>
    <w:p w14:paraId="15293FE7" w14:textId="63154A86" w:rsidR="004D0ECC" w:rsidRDefault="004D0ECC" w:rsidP="004D0ECC">
      <w:pPr>
        <w:pStyle w:val="berschrift2"/>
      </w:pPr>
      <w:r>
        <w:rPr>
          <w:rStyle w:val="screen-reader-text"/>
        </w:rPr>
        <w:t>Auf diesen Tag bedenken wir</w:t>
      </w:r>
      <w:r>
        <w:t xml:space="preserve"> </w:t>
      </w:r>
    </w:p>
    <w:p w14:paraId="2F346415" w14:textId="77777777" w:rsidR="004D0ECC" w:rsidRDefault="004D0ECC" w:rsidP="004D0ECC">
      <w:pPr>
        <w:pStyle w:val="StandardWeb"/>
      </w:pPr>
      <w:r>
        <w:t>1.) Auf diesen Tag bedenken wir,</w:t>
      </w:r>
      <w:r>
        <w:br/>
        <w:t>Dass Christus aufgefahren.</w:t>
      </w:r>
      <w:r>
        <w:br/>
        <w:t>Wir sind zwar noch im Elend hier</w:t>
      </w:r>
      <w:r>
        <w:br/>
        <w:t>Und unter viel Gefahren.</w:t>
      </w:r>
      <w:r>
        <w:br/>
        <w:t>Doch sinkt drum unser Mut nicht hin.</w:t>
      </w:r>
      <w:r>
        <w:br/>
        <w:t>Durch Jesum wissen wir, wohin</w:t>
      </w:r>
      <w:r>
        <w:br/>
        <w:t>Uns unsre Wallfahrt führet.</w:t>
      </w:r>
    </w:p>
    <w:p w14:paraId="07F04B9B" w14:textId="77777777" w:rsidR="004D0ECC" w:rsidRDefault="004D0ECC" w:rsidP="004D0ECC">
      <w:pPr>
        <w:pStyle w:val="StandardWeb"/>
      </w:pPr>
      <w:r>
        <w:t>2.) Das Leben ist ans Licht gebracht:</w:t>
      </w:r>
      <w:r>
        <w:br/>
        <w:t>Uns steht der Himmel offen.</w:t>
      </w:r>
      <w:r>
        <w:br/>
        <w:t>Christus schließt auf mit großer Pracht,</w:t>
      </w:r>
      <w:r>
        <w:br/>
        <w:t>Wir sehn ihm nach und hoffen.</w:t>
      </w:r>
      <w:r>
        <w:br/>
        <w:t>Voll Freude sieht der Christ empor.</w:t>
      </w:r>
      <w:r>
        <w:br/>
        <w:t>Doch säumt er nicht, auch hier zuvor</w:t>
      </w:r>
      <w:r>
        <w:br/>
        <w:t>Des Heilands Pfad zu wandeln.</w:t>
      </w:r>
    </w:p>
    <w:p w14:paraId="289121D9" w14:textId="77777777" w:rsidR="004D0ECC" w:rsidRDefault="004D0ECC" w:rsidP="004D0ECC">
      <w:pPr>
        <w:pStyle w:val="StandardWeb"/>
      </w:pPr>
      <w:r>
        <w:t>3.) Wer den nicht geht, wird nimmermehr</w:t>
      </w:r>
      <w:r>
        <w:br/>
        <w:t>Dort seines Heils genießen.</w:t>
      </w:r>
      <w:r>
        <w:br/>
        <w:t>Wer ihm nicht folgt, ach, dem muss er</w:t>
      </w:r>
      <w:r>
        <w:br/>
        <w:t>Den Himmel einst verschließen.</w:t>
      </w:r>
      <w:r>
        <w:br/>
        <w:t>Wer wünscht, zum Himmel einzugehn,</w:t>
      </w:r>
      <w:r>
        <w:br/>
        <w:t>Der lässt in seinen Taten sehn,</w:t>
      </w:r>
      <w:r>
        <w:br/>
        <w:t>Sein Wandel sei im Himmel.</w:t>
      </w:r>
    </w:p>
    <w:p w14:paraId="62CC3F92" w14:textId="77777777" w:rsidR="004D0ECC" w:rsidRDefault="004D0ECC" w:rsidP="004D0ECC">
      <w:pPr>
        <w:pStyle w:val="StandardWeb"/>
      </w:pPr>
      <w:r>
        <w:t>4.) Herr Jesu, hilf, dass wir der Welt</w:t>
      </w:r>
      <w:r>
        <w:br/>
        <w:t>Uns immer mehr entwöhnen!</w:t>
      </w:r>
      <w:r>
        <w:br/>
        <w:t>Stets sorgen, was dem Herrn gefällt,</w:t>
      </w:r>
      <w:r>
        <w:br/>
        <w:t>Zu ihm hinauf uns sehnen!</w:t>
      </w:r>
      <w:r>
        <w:br/>
        <w:t>Du siehest dann auf uns herab,</w:t>
      </w:r>
      <w:r>
        <w:br/>
        <w:t>Von uns lässt deine Treu nicht ab,</w:t>
      </w:r>
      <w:r>
        <w:br/>
        <w:t>Bis wir zusammenkommen.</w:t>
      </w:r>
    </w:p>
    <w:p w14:paraId="50AFB7A7" w14:textId="77777777" w:rsidR="004D0ECC" w:rsidRDefault="004D0ECC" w:rsidP="004D0ECC">
      <w:pPr>
        <w:pStyle w:val="StandardWeb"/>
      </w:pPr>
      <w:r>
        <w:t>5.) Dann wird der Tag erst freudenreich,</w:t>
      </w:r>
      <w:r>
        <w:br/>
        <w:t>Wenn Christus wird erscheinen.</w:t>
      </w:r>
      <w:r>
        <w:br/>
        <w:t>Wir ziehen mit ihm in sein Reich,</w:t>
      </w:r>
      <w:r>
        <w:br/>
        <w:t>Gott stillet unser Weinen.</w:t>
      </w:r>
      <w:r>
        <w:br/>
        <w:t>O Wonne, wenn in Ewigkeit</w:t>
      </w:r>
      <w:r>
        <w:br/>
        <w:t>Uns nun das höchste Gut erfreut</w:t>
      </w:r>
      <w:r>
        <w:br/>
        <w:t>Und wir bei Christo wohnen!</w:t>
      </w:r>
    </w:p>
    <w:p w14:paraId="002565ED" w14:textId="77777777" w:rsidR="004D0ECC" w:rsidRDefault="004D0ECC" w:rsidP="004D0ECC">
      <w:pPr>
        <w:pStyle w:val="StandardWeb"/>
      </w:pPr>
      <w:r>
        <w:t>6.) Lob sei dem Heiland Jesu Christ,</w:t>
      </w:r>
      <w:r>
        <w:br/>
        <w:t>Dass er für uns gestorben,</w:t>
      </w:r>
      <w:r>
        <w:br/>
        <w:t>Erstanden, aufgefahren ist</w:t>
      </w:r>
      <w:r>
        <w:br/>
        <w:t>Und hat das Heil erworben.</w:t>
      </w:r>
      <w:r>
        <w:br/>
        <w:t>Dass wir nun nicht durch Adams Fall</w:t>
      </w:r>
      <w:r>
        <w:br/>
        <w:t>Verloren werden allzumal,</w:t>
      </w:r>
      <w:r>
        <w:br/>
        <w:t>Sondern den Himmel erben.</w:t>
      </w:r>
    </w:p>
    <w:p w14:paraId="35C3E9EC" w14:textId="2EDD8D26" w:rsidR="004D0ECC" w:rsidRDefault="004D0ECC" w:rsidP="004D0ECC">
      <w:pPr>
        <w:pStyle w:val="berschrift2"/>
      </w:pPr>
      <w:r>
        <w:rPr>
          <w:rStyle w:val="screen-reader-text"/>
        </w:rPr>
        <w:t xml:space="preserve">Aus Gotts Geboten </w:t>
      </w:r>
      <w:proofErr w:type="spellStart"/>
      <w:r>
        <w:rPr>
          <w:rStyle w:val="screen-reader-text"/>
        </w:rPr>
        <w:t>d’Sünd</w:t>
      </w:r>
      <w:proofErr w:type="spellEnd"/>
      <w:r>
        <w:rPr>
          <w:rStyle w:val="screen-reader-text"/>
        </w:rPr>
        <w:t xml:space="preserve"> bedenk</w:t>
      </w:r>
      <w:r>
        <w:t xml:space="preserve"> </w:t>
      </w:r>
    </w:p>
    <w:p w14:paraId="4362294A" w14:textId="77777777" w:rsidR="004D0ECC" w:rsidRDefault="004D0ECC" w:rsidP="004D0ECC">
      <w:pPr>
        <w:pStyle w:val="StandardWeb"/>
      </w:pPr>
      <w:r>
        <w:t xml:space="preserve">1.) Aus Gotts Geboten </w:t>
      </w:r>
      <w:proofErr w:type="spellStart"/>
      <w:r>
        <w:t>d’Sünd</w:t>
      </w:r>
      <w:proofErr w:type="spellEnd"/>
      <w:r>
        <w:t xml:space="preserve"> bedenk,</w:t>
      </w:r>
      <w:r>
        <w:br/>
        <w:t>Aus Glauben an sein Gnad‘ dich häng,</w:t>
      </w:r>
      <w:r>
        <w:br/>
        <w:t>Die Liebe such, vermeid den Hass,</w:t>
      </w:r>
      <w:r>
        <w:br/>
        <w:t>Deins Glaubens dich vernehmen lass.</w:t>
      </w:r>
    </w:p>
    <w:p w14:paraId="27D6E35C" w14:textId="77777777" w:rsidR="004D0ECC" w:rsidRDefault="004D0ECC" w:rsidP="004D0ECC">
      <w:pPr>
        <w:pStyle w:val="StandardWeb"/>
      </w:pPr>
      <w:r>
        <w:t>2.) Vermahne jedermann zu Gott,</w:t>
      </w:r>
      <w:r>
        <w:br/>
        <w:t>Auch hör du gern von seinem Wort,</w:t>
      </w:r>
      <w:r>
        <w:br/>
        <w:t>Leide geduldig, wenn krank bist,</w:t>
      </w:r>
      <w:r>
        <w:br/>
        <w:t>Ruf stets zu Gott durch Jesum Christ.</w:t>
      </w:r>
    </w:p>
    <w:p w14:paraId="79DD1457" w14:textId="77777777" w:rsidR="004D0ECC" w:rsidRDefault="004D0ECC" w:rsidP="004D0ECC">
      <w:pPr>
        <w:pStyle w:val="StandardWeb"/>
      </w:pPr>
      <w:r>
        <w:t>3.) Von aller Sünden halt dich fern,</w:t>
      </w:r>
      <w:r>
        <w:br/>
        <w:t>Der Tod kommt unverhofft gar gern,</w:t>
      </w:r>
      <w:r>
        <w:br/>
        <w:t>Halt dich also, dass du bereit,</w:t>
      </w:r>
      <w:r>
        <w:br/>
        <w:t xml:space="preserve">Dass dich dein Engel heimwärts </w:t>
      </w:r>
      <w:proofErr w:type="spellStart"/>
      <w:r>
        <w:t>leit</w:t>
      </w:r>
      <w:proofErr w:type="spellEnd"/>
      <w:r>
        <w:t>.</w:t>
      </w:r>
    </w:p>
    <w:p w14:paraId="3162383B" w14:textId="77777777" w:rsidR="004D0ECC" w:rsidRDefault="004D0ECC" w:rsidP="004D0ECC">
      <w:pPr>
        <w:pStyle w:val="StandardWeb"/>
      </w:pPr>
      <w:r>
        <w:t>4.) Und du, mein Gott, Vater und Herr,</w:t>
      </w:r>
      <w:r>
        <w:br/>
        <w:t>Dies Wissen mich bei Zeiten lehr,</w:t>
      </w:r>
      <w:r>
        <w:br/>
        <w:t>Und wenn es kommt zu meinem End‘</w:t>
      </w:r>
      <w:r>
        <w:br/>
        <w:t xml:space="preserve">Mein Seel‘ </w:t>
      </w:r>
      <w:proofErr w:type="spellStart"/>
      <w:r>
        <w:t>empfehl</w:t>
      </w:r>
      <w:proofErr w:type="spellEnd"/>
      <w:r>
        <w:t xml:space="preserve"> ich deiner </w:t>
      </w:r>
      <w:proofErr w:type="spellStart"/>
      <w:r>
        <w:t>Händ</w:t>
      </w:r>
      <w:proofErr w:type="spellEnd"/>
      <w:r>
        <w:t>‘.</w:t>
      </w:r>
    </w:p>
    <w:p w14:paraId="2013F532" w14:textId="3DA7AFA1" w:rsidR="004D0ECC" w:rsidRDefault="004D0ECC" w:rsidP="004D0ECC">
      <w:pPr>
        <w:pStyle w:val="berschrift2"/>
      </w:pPr>
      <w:r>
        <w:rPr>
          <w:rStyle w:val="screen-reader-text"/>
        </w:rPr>
        <w:t>Da Jesus an des Kreuzes Stamm</w:t>
      </w:r>
      <w:r>
        <w:t xml:space="preserve"> </w:t>
      </w:r>
    </w:p>
    <w:p w14:paraId="169E23A1" w14:textId="77777777" w:rsidR="004D0ECC" w:rsidRDefault="004D0ECC" w:rsidP="004D0ECC">
      <w:pPr>
        <w:pStyle w:val="StandardWeb"/>
      </w:pPr>
      <w:r>
        <w:t>1.) Da Jesus an des Kreuzes Stamm</w:t>
      </w:r>
      <w:r>
        <w:br/>
        <w:t xml:space="preserve">Der ganzen Welt </w:t>
      </w:r>
      <w:proofErr w:type="spellStart"/>
      <w:r>
        <w:t>Sünd</w:t>
      </w:r>
      <w:proofErr w:type="spellEnd"/>
      <w:r>
        <w:t>‘ auf sich nahm,</w:t>
      </w:r>
      <w:r>
        <w:br/>
        <w:t>Sprach er in seinen Schmerzen</w:t>
      </w:r>
      <w:r>
        <w:br/>
        <w:t>Noch sieben Wort. Ach, lasset uns</w:t>
      </w:r>
      <w:r>
        <w:br/>
        <w:t>Die nehmen wohl zu Herzen.</w:t>
      </w:r>
    </w:p>
    <w:p w14:paraId="4BC993F4" w14:textId="77777777" w:rsidR="004D0ECC" w:rsidRDefault="004D0ECC" w:rsidP="004D0ECC">
      <w:pPr>
        <w:pStyle w:val="StandardWeb"/>
      </w:pPr>
      <w:r>
        <w:t>2.) Zum ersten: ‚Vater, strafe nicht</w:t>
      </w:r>
      <w:r>
        <w:br/>
        <w:t>An ihnen, was mir jetzt geschicht,</w:t>
      </w:r>
      <w:r>
        <w:br/>
        <w:t>Weil sie es nicht verstehen.‘</w:t>
      </w:r>
      <w:r>
        <w:br/>
        <w:t>Vergib uns, Gott, wenn wir auch noch</w:t>
      </w:r>
      <w:r>
        <w:br/>
        <w:t>Aus Irrtum uns vergehen.</w:t>
      </w:r>
    </w:p>
    <w:p w14:paraId="0F3DE7E3" w14:textId="77777777" w:rsidR="004D0ECC" w:rsidRDefault="004D0ECC" w:rsidP="004D0ECC">
      <w:pPr>
        <w:pStyle w:val="StandardWeb"/>
      </w:pPr>
      <w:r>
        <w:t>3.) Zum andern er des Schächers dacht</w:t>
      </w:r>
      <w:r>
        <w:br/>
        <w:t>Und sprach: ‚Du wirst noch vor der Nacht</w:t>
      </w:r>
      <w:r>
        <w:br/>
        <w:t>In meinem Reich heut‘ leben.‘</w:t>
      </w:r>
      <w:r>
        <w:br/>
        <w:t>O, Herr, nimm uns auch bald zu dir,</w:t>
      </w:r>
      <w:r>
        <w:br/>
        <w:t>Die wir in Nöten schweben!</w:t>
      </w:r>
    </w:p>
    <w:p w14:paraId="54F5A6B0" w14:textId="77777777" w:rsidR="004D0ECC" w:rsidRDefault="004D0ECC" w:rsidP="004D0ECC">
      <w:pPr>
        <w:pStyle w:val="StandardWeb"/>
      </w:pPr>
      <w:r>
        <w:t>4.) Zum dritten: ‚deinen Sohn, sieh, Weib!</w:t>
      </w:r>
      <w:r>
        <w:br/>
        <w:t>Johannes, ihr zu Diensten bleib</w:t>
      </w:r>
      <w:r>
        <w:br/>
        <w:t>Und sie als Mutter liebe.‘</w:t>
      </w:r>
      <w:r>
        <w:br/>
        <w:t>Versorg, Herr, die wir lassen hier,</w:t>
      </w:r>
      <w:r>
        <w:br/>
        <w:t>Dass niemand sie betrübe.</w:t>
      </w:r>
    </w:p>
    <w:p w14:paraId="6F0882C1" w14:textId="77777777" w:rsidR="004D0ECC" w:rsidRDefault="004D0ECC" w:rsidP="004D0ECC">
      <w:pPr>
        <w:pStyle w:val="StandardWeb"/>
      </w:pPr>
      <w:r>
        <w:t xml:space="preserve">5.) Zum vierten sagte er: ‚Mich </w:t>
      </w:r>
      <w:proofErr w:type="spellStart"/>
      <w:r>
        <w:t>dürst’t</w:t>
      </w:r>
      <w:proofErr w:type="spellEnd"/>
      <w:r>
        <w:t>.‘</w:t>
      </w:r>
      <w:r>
        <w:br/>
        <w:t>O, Jesu, großer Lebensfürst,</w:t>
      </w:r>
      <w:r>
        <w:br/>
        <w:t>Du hast Durst und Verlangen</w:t>
      </w:r>
      <w:r>
        <w:br/>
        <w:t>Nach unsrer Seligkeit, drum hilf,</w:t>
      </w:r>
      <w:r>
        <w:br/>
        <w:t>Dass wir sie auch empfangen.</w:t>
      </w:r>
    </w:p>
    <w:p w14:paraId="348D17A1" w14:textId="77777777" w:rsidR="004D0ECC" w:rsidRDefault="004D0ECC" w:rsidP="004D0ECC">
      <w:pPr>
        <w:pStyle w:val="StandardWeb"/>
      </w:pPr>
      <w:r>
        <w:t>6.) Zum fünften: ‚O, mein Gott, mein Gott,</w:t>
      </w:r>
      <w:r>
        <w:br/>
        <w:t>Wie lässt du mich so in der Not!‘</w:t>
      </w:r>
      <w:r>
        <w:br/>
        <w:t>Hier wirst du, Herr, verlassen,</w:t>
      </w:r>
      <w:r>
        <w:br/>
        <w:t xml:space="preserve">Dass Gott uns wieder dort </w:t>
      </w:r>
      <w:proofErr w:type="spellStart"/>
      <w:r>
        <w:t>aufnehm</w:t>
      </w:r>
      <w:proofErr w:type="spellEnd"/>
      <w:r>
        <w:t>.</w:t>
      </w:r>
      <w:r>
        <w:br/>
        <w:t>Den Trost lass uns wohl fassen.</w:t>
      </w:r>
    </w:p>
    <w:p w14:paraId="23D05C86" w14:textId="77777777" w:rsidR="004D0ECC" w:rsidRDefault="004D0ECC" w:rsidP="004D0ECC">
      <w:pPr>
        <w:pStyle w:val="StandardWeb"/>
      </w:pPr>
      <w:r>
        <w:t>7.) Zum sechsten: ‚Es ist nun vollbracht</w:t>
      </w:r>
      <w:r>
        <w:br/>
        <w:t>Und alles nunmehr wohl gemacht.‘</w:t>
      </w:r>
      <w:r>
        <w:br/>
        <w:t>Gib, dass wir auch durchdringen</w:t>
      </w:r>
      <w:r>
        <w:br/>
        <w:t>Und was du, Herr, uns auferlegst,</w:t>
      </w:r>
      <w:r>
        <w:br/>
        <w:t>Hilf seliglich vollbringen!</w:t>
      </w:r>
    </w:p>
    <w:p w14:paraId="0B7A3CC7" w14:textId="77777777" w:rsidR="004D0ECC" w:rsidRDefault="004D0ECC" w:rsidP="004D0ECC">
      <w:pPr>
        <w:pStyle w:val="StandardWeb"/>
      </w:pPr>
      <w:r>
        <w:t>8.) Zum letzten: ‚ich nun meine Seel‘,</w:t>
      </w:r>
      <w:r>
        <w:br/>
        <w:t xml:space="preserve">O Gott, mein Vater, dir </w:t>
      </w:r>
      <w:proofErr w:type="spellStart"/>
      <w:r>
        <w:t>befehl</w:t>
      </w:r>
      <w:proofErr w:type="spellEnd"/>
      <w:r>
        <w:br/>
        <w:t>Zu deinen treuen Händen.‘</w:t>
      </w:r>
      <w:r>
        <w:br/>
        <w:t>Dies Wort sei unser letzter Wunsch,</w:t>
      </w:r>
      <w:r>
        <w:br/>
        <w:t>Wenn wir das Leben enden.</w:t>
      </w:r>
    </w:p>
    <w:p w14:paraId="6B7A4554" w14:textId="77777777" w:rsidR="004D0ECC" w:rsidRDefault="004D0ECC" w:rsidP="004D0ECC">
      <w:pPr>
        <w:pStyle w:val="StandardWeb"/>
      </w:pPr>
      <w:r>
        <w:t>9.) Verleih uns dies, Herr Jesu Christ,</w:t>
      </w:r>
      <w:r>
        <w:br/>
        <w:t>Der du für uns gestorben bist.</w:t>
      </w:r>
      <w:r>
        <w:br/>
        <w:t>Gib, dass wir deine Wunden,</w:t>
      </w:r>
      <w:r>
        <w:br/>
        <w:t>Dein Leiden, Marter, Kreuz und Tod</w:t>
      </w:r>
      <w:r>
        <w:br/>
        <w:t>Betrachten alle Stunden.</w:t>
      </w:r>
    </w:p>
    <w:p w14:paraId="4CC299B5" w14:textId="21296B37" w:rsidR="004D0ECC" w:rsidRDefault="004D0ECC" w:rsidP="004D0ECC">
      <w:pPr>
        <w:pStyle w:val="berschrift2"/>
      </w:pPr>
      <w:r>
        <w:rPr>
          <w:rStyle w:val="screen-reader-text"/>
        </w:rPr>
        <w:t xml:space="preserve">Der von dem </w:t>
      </w:r>
      <w:proofErr w:type="spellStart"/>
      <w:r>
        <w:rPr>
          <w:rStyle w:val="screen-reader-text"/>
        </w:rPr>
        <w:t>G’setz</w:t>
      </w:r>
      <w:proofErr w:type="spellEnd"/>
      <w:r>
        <w:rPr>
          <w:rStyle w:val="screen-reader-text"/>
        </w:rPr>
        <w:t xml:space="preserve"> </w:t>
      </w:r>
      <w:proofErr w:type="spellStart"/>
      <w:r>
        <w:rPr>
          <w:rStyle w:val="screen-reader-text"/>
        </w:rPr>
        <w:t>gefreiet</w:t>
      </w:r>
      <w:proofErr w:type="spellEnd"/>
      <w:r>
        <w:rPr>
          <w:rStyle w:val="screen-reader-text"/>
        </w:rPr>
        <w:t xml:space="preserve"> war</w:t>
      </w:r>
      <w:r>
        <w:t xml:space="preserve"> </w:t>
      </w:r>
    </w:p>
    <w:p w14:paraId="5CEBAC46" w14:textId="77777777" w:rsidR="004D0ECC" w:rsidRDefault="004D0ECC" w:rsidP="004D0ECC">
      <w:pPr>
        <w:pStyle w:val="StandardWeb"/>
      </w:pPr>
      <w:r>
        <w:t xml:space="preserve">1.) Der von dem </w:t>
      </w:r>
      <w:proofErr w:type="spellStart"/>
      <w:r>
        <w:t>G’setz</w:t>
      </w:r>
      <w:proofErr w:type="spellEnd"/>
      <w:r>
        <w:t xml:space="preserve"> </w:t>
      </w:r>
      <w:proofErr w:type="spellStart"/>
      <w:r>
        <w:t>gefreiet</w:t>
      </w:r>
      <w:proofErr w:type="spellEnd"/>
      <w:r>
        <w:t xml:space="preserve"> war</w:t>
      </w:r>
      <w:r>
        <w:br/>
        <w:t>Und ledig aller Sünden,</w:t>
      </w:r>
      <w:r>
        <w:br/>
        <w:t>Hat sich doch unterworfen gar</w:t>
      </w:r>
      <w:r>
        <w:br/>
        <w:t>Mit allen Adams Kindern.</w:t>
      </w:r>
    </w:p>
    <w:p w14:paraId="583CF1FD" w14:textId="77777777" w:rsidR="004D0ECC" w:rsidRDefault="004D0ECC" w:rsidP="004D0ECC">
      <w:pPr>
        <w:pStyle w:val="StandardWeb"/>
      </w:pPr>
      <w:r>
        <w:t xml:space="preserve">2.) Daher auch wir jetzt frei vom </w:t>
      </w:r>
      <w:proofErr w:type="spellStart"/>
      <w:r>
        <w:t>G’setz</w:t>
      </w:r>
      <w:proofErr w:type="spellEnd"/>
      <w:r>
        <w:br/>
        <w:t>Und dem nicht unterworfen,</w:t>
      </w:r>
      <w:r>
        <w:br/>
        <w:t>Denn Christus, der ist unser Schatz,</w:t>
      </w:r>
      <w:r>
        <w:br/>
        <w:t>Auf den wir sicher hoffen.</w:t>
      </w:r>
    </w:p>
    <w:p w14:paraId="351C5AB7" w14:textId="77777777" w:rsidR="004D0ECC" w:rsidRDefault="004D0ECC" w:rsidP="004D0ECC">
      <w:pPr>
        <w:pStyle w:val="StandardWeb"/>
      </w:pPr>
      <w:r>
        <w:t>3.) Das Gotteskind hat auch sein Blut</w:t>
      </w:r>
      <w:r>
        <w:br/>
        <w:t>Vergossen zwar gar junge,</w:t>
      </w:r>
      <w:r>
        <w:br/>
        <w:t xml:space="preserve">Damit uns solches </w:t>
      </w:r>
      <w:proofErr w:type="spellStart"/>
      <w:r>
        <w:t>käm</w:t>
      </w:r>
      <w:proofErr w:type="spellEnd"/>
      <w:r>
        <w:t xml:space="preserve"> zu gut</w:t>
      </w:r>
      <w:r>
        <w:br/>
        <w:t xml:space="preserve">Und uns das </w:t>
      </w:r>
      <w:proofErr w:type="spellStart"/>
      <w:r>
        <w:t>G’setz</w:t>
      </w:r>
      <w:proofErr w:type="spellEnd"/>
      <w:r>
        <w:t xml:space="preserve"> nicht zwinge.</w:t>
      </w:r>
    </w:p>
    <w:p w14:paraId="1BD0F639" w14:textId="77777777" w:rsidR="004D0ECC" w:rsidRDefault="004D0ECC" w:rsidP="004D0ECC">
      <w:pPr>
        <w:pStyle w:val="StandardWeb"/>
      </w:pPr>
      <w:r>
        <w:t>4.) Wen nun der Sohn ledig erkannt,</w:t>
      </w:r>
      <w:r>
        <w:br/>
        <w:t xml:space="preserve">Der ist vom </w:t>
      </w:r>
      <w:proofErr w:type="spellStart"/>
      <w:r>
        <w:t>G’setz</w:t>
      </w:r>
      <w:proofErr w:type="spellEnd"/>
      <w:r>
        <w:t xml:space="preserve"> entronnen,</w:t>
      </w:r>
      <w:r>
        <w:br/>
        <w:t xml:space="preserve">Darum wird Christus Jesus </w:t>
      </w:r>
      <w:proofErr w:type="spellStart"/>
      <w:r>
        <w:t>g’nannt</w:t>
      </w:r>
      <w:proofErr w:type="spellEnd"/>
      <w:r>
        <w:t>,</w:t>
      </w:r>
      <w:r>
        <w:br/>
        <w:t xml:space="preserve">Der’s Himmelreich hat </w:t>
      </w:r>
      <w:proofErr w:type="spellStart"/>
      <w:r>
        <w:t>g’wonnen</w:t>
      </w:r>
      <w:proofErr w:type="spellEnd"/>
      <w:r>
        <w:t>.</w:t>
      </w:r>
    </w:p>
    <w:p w14:paraId="3A82B715" w14:textId="77777777" w:rsidR="004D0ECC" w:rsidRDefault="004D0ECC" w:rsidP="004D0ECC">
      <w:pPr>
        <w:pStyle w:val="StandardWeb"/>
      </w:pPr>
      <w:r>
        <w:t>5.) Doch sind wir drum nicht also frei,</w:t>
      </w:r>
      <w:r>
        <w:br/>
        <w:t xml:space="preserve">Dass d‘ </w:t>
      </w:r>
      <w:proofErr w:type="spellStart"/>
      <w:r>
        <w:t>Sünd</w:t>
      </w:r>
      <w:proofErr w:type="spellEnd"/>
      <w:r>
        <w:t xml:space="preserve"> frei sollte bleiben</w:t>
      </w:r>
      <w:r>
        <w:br/>
        <w:t>Und Sünde nicht mehr Unrecht sei,</w:t>
      </w:r>
      <w:r>
        <w:br/>
        <w:t>Auch allen Mutwillen treiben.</w:t>
      </w:r>
    </w:p>
    <w:p w14:paraId="43B67A51" w14:textId="77777777" w:rsidR="004D0ECC" w:rsidRDefault="004D0ECC" w:rsidP="004D0ECC">
      <w:pPr>
        <w:pStyle w:val="StandardWeb"/>
      </w:pPr>
      <w:r>
        <w:t>6.) Der Herr spricht ja: Dein Gott ich bin,</w:t>
      </w:r>
      <w:r>
        <w:br/>
        <w:t>Doch sollt aufrichtig wandeln.</w:t>
      </w:r>
      <w:r>
        <w:br/>
        <w:t xml:space="preserve">Dein‘ volle </w:t>
      </w:r>
      <w:proofErr w:type="spellStart"/>
      <w:r>
        <w:t>G’nüge</w:t>
      </w:r>
      <w:proofErr w:type="spellEnd"/>
      <w:r>
        <w:t xml:space="preserve"> will ich sein,</w:t>
      </w:r>
      <w:r>
        <w:br/>
        <w:t>Doch sollst du redlich handeln.</w:t>
      </w:r>
    </w:p>
    <w:p w14:paraId="4A7F5F86" w14:textId="77777777" w:rsidR="004D0ECC" w:rsidRDefault="004D0ECC" w:rsidP="004D0ECC">
      <w:pPr>
        <w:pStyle w:val="StandardWeb"/>
      </w:pPr>
      <w:r>
        <w:t xml:space="preserve">7.) Ach Gott, das lehr uns recht </w:t>
      </w:r>
      <w:proofErr w:type="spellStart"/>
      <w:r>
        <w:t>verstahn</w:t>
      </w:r>
      <w:proofErr w:type="spellEnd"/>
      <w:r>
        <w:t>,</w:t>
      </w:r>
      <w:r>
        <w:br/>
        <w:t xml:space="preserve">Dein Geist </w:t>
      </w:r>
      <w:proofErr w:type="spellStart"/>
      <w:r>
        <w:t>woll’s</w:t>
      </w:r>
      <w:proofErr w:type="spellEnd"/>
      <w:r>
        <w:t xml:space="preserve"> Herz beschneiden,</w:t>
      </w:r>
      <w:r>
        <w:br/>
        <w:t xml:space="preserve">Dass wir vom Bösen mögen </w:t>
      </w:r>
      <w:proofErr w:type="spellStart"/>
      <w:r>
        <w:t>lan</w:t>
      </w:r>
      <w:proofErr w:type="spellEnd"/>
      <w:r>
        <w:br/>
        <w:t xml:space="preserve">Und d‘ </w:t>
      </w:r>
      <w:proofErr w:type="spellStart"/>
      <w:r>
        <w:t>Sünd</w:t>
      </w:r>
      <w:proofErr w:type="spellEnd"/>
      <w:r>
        <w:t>‘ selbst willig meiden.</w:t>
      </w:r>
    </w:p>
    <w:p w14:paraId="13807950" w14:textId="77777777" w:rsidR="004D0ECC" w:rsidRDefault="004D0ECC" w:rsidP="004D0ECC">
      <w:pPr>
        <w:pStyle w:val="StandardWeb"/>
      </w:pPr>
      <w:r>
        <w:t xml:space="preserve">8.) Und werfen hin der Vorhaut </w:t>
      </w:r>
      <w:proofErr w:type="spellStart"/>
      <w:r>
        <w:t>Lüst</w:t>
      </w:r>
      <w:proofErr w:type="spellEnd"/>
      <w:r>
        <w:t>‘</w:t>
      </w:r>
      <w:r>
        <w:br/>
        <w:t>Zum Opfer dir ergeben,</w:t>
      </w:r>
      <w:r>
        <w:br/>
        <w:t xml:space="preserve">Auch seien durch dein‘ Gnad‘ </w:t>
      </w:r>
      <w:proofErr w:type="spellStart"/>
      <w:r>
        <w:t>gerüst’t</w:t>
      </w:r>
      <w:proofErr w:type="spellEnd"/>
      <w:r>
        <w:t>,</w:t>
      </w:r>
      <w:r>
        <w:br/>
        <w:t xml:space="preserve">Nach deinem </w:t>
      </w:r>
      <w:proofErr w:type="spellStart"/>
      <w:r>
        <w:t>Will’n</w:t>
      </w:r>
      <w:proofErr w:type="spellEnd"/>
      <w:r>
        <w:t xml:space="preserve"> zu leben.</w:t>
      </w:r>
    </w:p>
    <w:p w14:paraId="42BABF8A" w14:textId="4D02F3AC" w:rsidR="004D0ECC" w:rsidRDefault="004D0ECC" w:rsidP="004D0ECC">
      <w:pPr>
        <w:pStyle w:val="berschrift2"/>
      </w:pPr>
      <w:r>
        <w:rPr>
          <w:rStyle w:val="screen-reader-text"/>
        </w:rPr>
        <w:t xml:space="preserve">Herr Gott, dein Treu mit Gnaden </w:t>
      </w:r>
      <w:proofErr w:type="spellStart"/>
      <w:r>
        <w:rPr>
          <w:rStyle w:val="screen-reader-text"/>
        </w:rPr>
        <w:t>leist</w:t>
      </w:r>
      <w:proofErr w:type="spellEnd"/>
      <w:r>
        <w:t xml:space="preserve"> </w:t>
      </w:r>
    </w:p>
    <w:p w14:paraId="5654FDA8" w14:textId="77777777" w:rsidR="004D0ECC" w:rsidRDefault="004D0ECC" w:rsidP="004D0ECC">
      <w:pPr>
        <w:pStyle w:val="StandardWeb"/>
      </w:pPr>
      <w:r>
        <w:t xml:space="preserve">1.) Herr Gott, dein Treu mit Gnaden </w:t>
      </w:r>
      <w:proofErr w:type="spellStart"/>
      <w:r>
        <w:t>leist</w:t>
      </w:r>
      <w:proofErr w:type="spellEnd"/>
      <w:r>
        <w:t>‘</w:t>
      </w:r>
      <w:r>
        <w:br/>
        <w:t>Und send herab den Heil’gen Geist,</w:t>
      </w:r>
      <w:r>
        <w:br/>
        <w:t>Der uns die Wahrheit lehre</w:t>
      </w:r>
      <w:r>
        <w:br/>
        <w:t>Und gib Verstand, Gemüt und Herz,</w:t>
      </w:r>
      <w:r>
        <w:br/>
        <w:t>Dass uns dein Wort nicht sei ein Scherz,</w:t>
      </w:r>
      <w:r>
        <w:br/>
        <w:t>Ja, ganz zu dir bekehre.</w:t>
      </w:r>
    </w:p>
    <w:p w14:paraId="1593E768" w14:textId="77777777" w:rsidR="004D0ECC" w:rsidRDefault="004D0ECC" w:rsidP="004D0ECC">
      <w:pPr>
        <w:pStyle w:val="StandardWeb"/>
      </w:pPr>
      <w:r>
        <w:t>2.) Und mach uns, o Herr, stets bereit.</w:t>
      </w:r>
      <w:r>
        <w:br/>
        <w:t>Wir wissen nicht, zu welcher Zeit,</w:t>
      </w:r>
      <w:r>
        <w:br/>
        <w:t>Auch nicht, wie viel der Tagen.</w:t>
      </w:r>
      <w:r>
        <w:br/>
        <w:t>Zucht, Glauben, Frieden, Lieb‘ und Treu</w:t>
      </w:r>
      <w:r>
        <w:br/>
        <w:t>Lehr uns dein Geist und mach uns neu,</w:t>
      </w:r>
      <w:r>
        <w:br/>
        <w:t xml:space="preserve">Das </w:t>
      </w:r>
      <w:proofErr w:type="spellStart"/>
      <w:r>
        <w:t>woll</w:t>
      </w:r>
      <w:proofErr w:type="spellEnd"/>
      <w:r>
        <w:t>‘ er nicht versagen.</w:t>
      </w:r>
    </w:p>
    <w:p w14:paraId="66213E4C" w14:textId="77777777" w:rsidR="004D0ECC" w:rsidRDefault="004D0ECC" w:rsidP="004D0ECC">
      <w:pPr>
        <w:pStyle w:val="StandardWeb"/>
      </w:pPr>
      <w:r>
        <w:t xml:space="preserve">3.) Er </w:t>
      </w:r>
      <w:proofErr w:type="spellStart"/>
      <w:r>
        <w:t>b’hüt</w:t>
      </w:r>
      <w:proofErr w:type="spellEnd"/>
      <w:r>
        <w:t xml:space="preserve"> allzeit vor falscher Lehr‘,</w:t>
      </w:r>
      <w:r>
        <w:br/>
        <w:t>Der bösen Welt auch gänzlich wehr‘,</w:t>
      </w:r>
      <w:r>
        <w:br/>
        <w:t>Damit sie uns nicht blende.</w:t>
      </w:r>
      <w:r>
        <w:br/>
        <w:t>Er geb‘ uns sein‘ Barmherzigkeit,</w:t>
      </w:r>
      <w:r>
        <w:br/>
        <w:t>Zeig uns dadurch die Seligkeit</w:t>
      </w:r>
      <w:r>
        <w:br/>
        <w:t xml:space="preserve">Und </w:t>
      </w:r>
      <w:proofErr w:type="spellStart"/>
      <w:r>
        <w:t>helf</w:t>
      </w:r>
      <w:proofErr w:type="spellEnd"/>
      <w:r>
        <w:t xml:space="preserve"> mit Gnad‘ zum Ende.</w:t>
      </w:r>
    </w:p>
    <w:p w14:paraId="245FC852" w14:textId="2399BCFE" w:rsidR="004D0ECC" w:rsidRDefault="004D0ECC" w:rsidP="004D0ECC">
      <w:pPr>
        <w:pStyle w:val="berschrift2"/>
      </w:pPr>
      <w:r>
        <w:rPr>
          <w:rStyle w:val="screen-reader-text"/>
        </w:rPr>
        <w:t>Ich glaub an Gott den Vater mein</w:t>
      </w:r>
      <w:r>
        <w:t xml:space="preserve"> </w:t>
      </w:r>
    </w:p>
    <w:p w14:paraId="2EE74207" w14:textId="77777777" w:rsidR="004D0ECC" w:rsidRDefault="004D0ECC" w:rsidP="004D0ECC">
      <w:pPr>
        <w:pStyle w:val="StandardWeb"/>
      </w:pPr>
      <w:r>
        <w:t>1.) Ich glaub an Gott den Vater mein,</w:t>
      </w:r>
      <w:r>
        <w:br/>
        <w:t xml:space="preserve">Auch </w:t>
      </w:r>
      <w:proofErr w:type="spellStart"/>
      <w:r>
        <w:t>sein’n</w:t>
      </w:r>
      <w:proofErr w:type="spellEnd"/>
      <w:r>
        <w:t xml:space="preserve"> einigen Sohne,</w:t>
      </w:r>
      <w:r>
        <w:br/>
        <w:t>Und hoff, dass ich dadurch soll sein</w:t>
      </w:r>
      <w:r>
        <w:br/>
        <w:t xml:space="preserve">Erlöst von </w:t>
      </w:r>
      <w:proofErr w:type="spellStart"/>
      <w:r>
        <w:t>Sünd</w:t>
      </w:r>
      <w:proofErr w:type="spellEnd"/>
      <w:r>
        <w:t>‘ und Wahne.</w:t>
      </w:r>
      <w:r>
        <w:br/>
        <w:t xml:space="preserve">Ich glaub, wie Christus </w:t>
      </w:r>
      <w:proofErr w:type="spellStart"/>
      <w:r>
        <w:t>z’Himmel</w:t>
      </w:r>
      <w:proofErr w:type="spellEnd"/>
      <w:r>
        <w:t xml:space="preserve"> </w:t>
      </w:r>
      <w:proofErr w:type="spellStart"/>
      <w:r>
        <w:t>g’fahrn</w:t>
      </w:r>
      <w:proofErr w:type="spellEnd"/>
      <w:r>
        <w:t>,</w:t>
      </w:r>
      <w:r>
        <w:br/>
        <w:t xml:space="preserve">Dass er mich </w:t>
      </w:r>
      <w:proofErr w:type="spellStart"/>
      <w:r>
        <w:t>werd</w:t>
      </w:r>
      <w:proofErr w:type="spellEnd"/>
      <w:r>
        <w:t xml:space="preserve">‘ herab </w:t>
      </w:r>
      <w:proofErr w:type="spellStart"/>
      <w:r>
        <w:t>bewahrn</w:t>
      </w:r>
      <w:proofErr w:type="spellEnd"/>
      <w:r>
        <w:t>,</w:t>
      </w:r>
      <w:r>
        <w:br/>
        <w:t>Bis er mich zu ihm nehme.</w:t>
      </w:r>
      <w:r>
        <w:br/>
        <w:t>Halleluja, Halleluja!</w:t>
      </w:r>
    </w:p>
    <w:p w14:paraId="78DCD391" w14:textId="77777777" w:rsidR="004D0ECC" w:rsidRDefault="004D0ECC" w:rsidP="004D0ECC">
      <w:pPr>
        <w:pStyle w:val="StandardWeb"/>
      </w:pPr>
      <w:r>
        <w:t>2.) Ich glaub, dass er zur rechten Hand</w:t>
      </w:r>
      <w:r>
        <w:br/>
        <w:t xml:space="preserve">Des Vaters sitzt mit </w:t>
      </w:r>
      <w:proofErr w:type="spellStart"/>
      <w:r>
        <w:t>G’walte</w:t>
      </w:r>
      <w:proofErr w:type="spellEnd"/>
      <w:r>
        <w:t>,</w:t>
      </w:r>
      <w:r>
        <w:br/>
        <w:t>Er ist’s, der bricht des Teufels Band,</w:t>
      </w:r>
      <w:r>
        <w:br/>
        <w:t xml:space="preserve">Dass er die Seinen </w:t>
      </w:r>
      <w:proofErr w:type="spellStart"/>
      <w:r>
        <w:t>b’halte</w:t>
      </w:r>
      <w:proofErr w:type="spellEnd"/>
      <w:r>
        <w:t>.</w:t>
      </w:r>
      <w:r>
        <w:br/>
        <w:t>O Herr Gott, o Jesu Christ,</w:t>
      </w:r>
      <w:r>
        <w:br/>
        <w:t>Biet uns die Hand zu aller Frist,</w:t>
      </w:r>
      <w:r>
        <w:br/>
        <w:t>Zieh uns zu dir in‘ Himmel!</w:t>
      </w:r>
      <w:r>
        <w:br/>
        <w:t>Halleluja, Halleluja!</w:t>
      </w:r>
    </w:p>
    <w:p w14:paraId="4AAD5763" w14:textId="77777777" w:rsidR="004D0ECC" w:rsidRDefault="004D0ECC" w:rsidP="004D0ECC">
      <w:pPr>
        <w:pStyle w:val="StandardWeb"/>
      </w:pPr>
      <w:r>
        <w:t>3.) Ich glaub auch, dass er mit der Zeit,</w:t>
      </w:r>
      <w:r>
        <w:br/>
        <w:t>Gleich wie er aufgestiegen,</w:t>
      </w:r>
      <w:r>
        <w:br/>
        <w:t>Werd‘ wiederkommen: Ist nicht weit,</w:t>
      </w:r>
      <w:r>
        <w:br/>
        <w:t>Wiewohl die Stund‘ verschwiegen,</w:t>
      </w:r>
      <w:r>
        <w:br/>
        <w:t>Die Zeichen aber wissen wir,</w:t>
      </w:r>
      <w:r>
        <w:br/>
        <w:t>Vielleicht sind sie verlaufen schier,</w:t>
      </w:r>
      <w:r>
        <w:br/>
        <w:t>Eh dass wir’s recht bedenken.</w:t>
      </w:r>
      <w:r>
        <w:br/>
        <w:t>Halleluja, Halleluja!</w:t>
      </w:r>
    </w:p>
    <w:p w14:paraId="76FE5896" w14:textId="77777777" w:rsidR="004D0ECC" w:rsidRDefault="004D0ECC" w:rsidP="004D0ECC">
      <w:pPr>
        <w:pStyle w:val="StandardWeb"/>
      </w:pPr>
      <w:r>
        <w:t>4.) Heut hält man’s Fest der Himmelfahrt</w:t>
      </w:r>
      <w:r>
        <w:br/>
        <w:t>Durch Christum, unsern Herren,</w:t>
      </w:r>
      <w:r>
        <w:br/>
        <w:t>Noch halten viel die Widerpart,</w:t>
      </w:r>
      <w:r>
        <w:br/>
        <w:t xml:space="preserve">Dies‘ Zeit mit </w:t>
      </w:r>
      <w:proofErr w:type="spellStart"/>
      <w:r>
        <w:t>Schand</w:t>
      </w:r>
      <w:proofErr w:type="spellEnd"/>
      <w:r>
        <w:t>‘ verzehren,</w:t>
      </w:r>
      <w:r>
        <w:br/>
        <w:t xml:space="preserve">Das Hochzeitskleid </w:t>
      </w:r>
      <w:proofErr w:type="spellStart"/>
      <w:r>
        <w:t>ha’n</w:t>
      </w:r>
      <w:proofErr w:type="spellEnd"/>
      <w:r>
        <w:t xml:space="preserve"> sie nicht an,</w:t>
      </w:r>
      <w:r>
        <w:br/>
        <w:t>Sie werden aber denken dran,</w:t>
      </w:r>
      <w:r>
        <w:br/>
        <w:t xml:space="preserve">Was wir jetzt </w:t>
      </w:r>
      <w:proofErr w:type="spellStart"/>
      <w:r>
        <w:t>ha’n</w:t>
      </w:r>
      <w:proofErr w:type="spellEnd"/>
      <w:r>
        <w:t xml:space="preserve"> gesungen.</w:t>
      </w:r>
      <w:r>
        <w:br/>
        <w:t>Halleluja, Halleluja!</w:t>
      </w:r>
    </w:p>
    <w:p w14:paraId="16997AB7" w14:textId="77777777" w:rsidR="004D0ECC" w:rsidRDefault="004D0ECC" w:rsidP="004D0ECC">
      <w:pPr>
        <w:pStyle w:val="StandardWeb"/>
      </w:pPr>
      <w:r>
        <w:t xml:space="preserve">5.) Gott </w:t>
      </w:r>
      <w:proofErr w:type="spellStart"/>
      <w:r>
        <w:t>woll</w:t>
      </w:r>
      <w:proofErr w:type="spellEnd"/>
      <w:r>
        <w:t>, dass unser Herz und Mund</w:t>
      </w:r>
      <w:r>
        <w:br/>
        <w:t xml:space="preserve">Mit Wahrheit </w:t>
      </w:r>
      <w:proofErr w:type="spellStart"/>
      <w:r>
        <w:t>z’sammen</w:t>
      </w:r>
      <w:proofErr w:type="spellEnd"/>
      <w:r>
        <w:t xml:space="preserve"> stimme</w:t>
      </w:r>
      <w:r>
        <w:br/>
        <w:t xml:space="preserve">Und </w:t>
      </w:r>
      <w:proofErr w:type="spellStart"/>
      <w:r>
        <w:t>g’denken</w:t>
      </w:r>
      <w:proofErr w:type="spellEnd"/>
      <w:r>
        <w:t xml:space="preserve"> all‘ der letzten Stund,</w:t>
      </w:r>
      <w:r>
        <w:br/>
        <w:t>Was sich derselben zieme,</w:t>
      </w:r>
      <w:r>
        <w:br/>
        <w:t>Dass uns die Wolken tragen auch</w:t>
      </w:r>
      <w:r>
        <w:br/>
        <w:t>Mit Christo in den Himmel hoch,</w:t>
      </w:r>
      <w:r>
        <w:br/>
        <w:t>Hilf Gott, dass wir’s erfahren!</w:t>
      </w:r>
      <w:r>
        <w:br/>
        <w:t>Halleluja, Halleluja!</w:t>
      </w:r>
    </w:p>
    <w:p w14:paraId="19057AA7" w14:textId="7253BC99" w:rsidR="004D0ECC" w:rsidRDefault="004D0ECC" w:rsidP="004D0ECC">
      <w:pPr>
        <w:pStyle w:val="berschrift2"/>
      </w:pPr>
      <w:r>
        <w:rPr>
          <w:rStyle w:val="screen-reader-text"/>
        </w:rPr>
        <w:t>Ich glaub in Gott dem Vater mein</w:t>
      </w:r>
      <w:r>
        <w:t xml:space="preserve"> </w:t>
      </w:r>
    </w:p>
    <w:p w14:paraId="7BD334E8" w14:textId="77777777" w:rsidR="004D0ECC" w:rsidRDefault="004D0ECC" w:rsidP="004D0ECC">
      <w:pPr>
        <w:pStyle w:val="StandardWeb"/>
      </w:pPr>
      <w:r>
        <w:t>1.) Ich glaub in Gott dem Vater mein,</w:t>
      </w:r>
      <w:r>
        <w:br/>
        <w:t>Schöpfer Himmels und der Erden,</w:t>
      </w:r>
      <w:r>
        <w:br/>
        <w:t>Der unser Vater stets will sein,</w:t>
      </w:r>
      <w:r>
        <w:br/>
        <w:t>Dass wir sein‘ Erben werden.</w:t>
      </w:r>
      <w:r>
        <w:br/>
        <w:t>Allmächtig ist sein‘ göttlich Hand,</w:t>
      </w:r>
      <w:r>
        <w:br/>
        <w:t>Alle Ding‘ sind ihm auch bekannt,</w:t>
      </w:r>
      <w:r>
        <w:br/>
        <w:t>Er sorgt für uns und er regiert,</w:t>
      </w:r>
      <w:r>
        <w:br/>
        <w:t xml:space="preserve">Was Luft, Wasser und </w:t>
      </w:r>
      <w:proofErr w:type="spellStart"/>
      <w:r>
        <w:t>Erd</w:t>
      </w:r>
      <w:proofErr w:type="spellEnd"/>
      <w:r>
        <w:t>‘ gebiert,</w:t>
      </w:r>
      <w:r>
        <w:br/>
        <w:t>Ohn‘ jenen auch gar nichts geschicht,</w:t>
      </w:r>
      <w:r>
        <w:br/>
        <w:t xml:space="preserve">Was er nicht hält, wird bald </w:t>
      </w:r>
      <w:proofErr w:type="spellStart"/>
      <w:r>
        <w:t>zunicht</w:t>
      </w:r>
      <w:proofErr w:type="spellEnd"/>
      <w:r>
        <w:t>‘.</w:t>
      </w:r>
    </w:p>
    <w:p w14:paraId="70A19885" w14:textId="77777777" w:rsidR="004D0ECC" w:rsidRDefault="004D0ECC" w:rsidP="004D0ECC">
      <w:pPr>
        <w:pStyle w:val="StandardWeb"/>
      </w:pPr>
      <w:r>
        <w:t>2.) Ich glaub in‘ Herren Jesum Christ,</w:t>
      </w:r>
      <w:r>
        <w:br/>
        <w:t>Des Vaters eingebornen Sohn,</w:t>
      </w:r>
      <w:r>
        <w:br/>
        <w:t>Der unser Gott und Heiland ist,</w:t>
      </w:r>
      <w:r>
        <w:br/>
        <w:t>Vom Heil’gen Geist empfangen schon,</w:t>
      </w:r>
      <w:r>
        <w:br/>
        <w:t xml:space="preserve">Aus Maria ist er </w:t>
      </w:r>
      <w:proofErr w:type="spellStart"/>
      <w:r>
        <w:t>geborn</w:t>
      </w:r>
      <w:proofErr w:type="spellEnd"/>
      <w:r>
        <w:t>.</w:t>
      </w:r>
      <w:r>
        <w:br/>
        <w:t>Ein Jungfrau bleibt sie ewiglich,</w:t>
      </w:r>
      <w:r>
        <w:br/>
        <w:t>Er hat versöhnt des Vaters Zorn</w:t>
      </w:r>
      <w:r>
        <w:br/>
        <w:t>Und gelitten ganz williglich</w:t>
      </w:r>
      <w:r>
        <w:br/>
        <w:t xml:space="preserve">Der </w:t>
      </w:r>
      <w:proofErr w:type="spellStart"/>
      <w:r>
        <w:t>Geiß’lung</w:t>
      </w:r>
      <w:proofErr w:type="spellEnd"/>
      <w:r>
        <w:t xml:space="preserve"> und Krönung Marter</w:t>
      </w:r>
      <w:r>
        <w:br/>
        <w:t>Unter Pilato, dem Richter.</w:t>
      </w:r>
    </w:p>
    <w:p w14:paraId="02652A6B" w14:textId="77777777" w:rsidR="004D0ECC" w:rsidRDefault="004D0ECC" w:rsidP="004D0ECC">
      <w:pPr>
        <w:pStyle w:val="StandardWeb"/>
      </w:pPr>
      <w:r>
        <w:t>3.) Ohn‘ Schuld ward er gekreuziget,</w:t>
      </w:r>
      <w:r>
        <w:br/>
        <w:t>Auch getötet und begraben,</w:t>
      </w:r>
      <w:r>
        <w:br/>
        <w:t>Zur Höllen er absteigen tät,</w:t>
      </w:r>
      <w:r>
        <w:br/>
        <w:t>Den Teufel da zu berauben,</w:t>
      </w:r>
      <w:r>
        <w:br/>
        <w:t>Aufstand er von den Toten fröhlich</w:t>
      </w:r>
      <w:r>
        <w:br/>
        <w:t>Am dritten Tag zu rechter Zeit,</w:t>
      </w:r>
      <w:r>
        <w:br/>
        <w:t>Fuhr auf gen Himmel ganz herrlich,</w:t>
      </w:r>
      <w:r>
        <w:br/>
        <w:t>Sitzt zur Rechten an’s Vaters Seit‘,</w:t>
      </w:r>
      <w:r>
        <w:br/>
        <w:t>Wird zu urteilen wiederkommen</w:t>
      </w:r>
      <w:r>
        <w:br/>
        <w:t>Alle Geschlecht‘ Bös‘ und Frommen.</w:t>
      </w:r>
    </w:p>
    <w:p w14:paraId="7E190756" w14:textId="77777777" w:rsidR="004D0ECC" w:rsidRDefault="004D0ECC" w:rsidP="004D0ECC">
      <w:pPr>
        <w:pStyle w:val="StandardWeb"/>
      </w:pPr>
      <w:r>
        <w:t>4.) Ich glaub in Gott, den Heil’gen Geist,</w:t>
      </w:r>
      <w:r>
        <w:br/>
        <w:t>Auch ein christliche Gemein‘,</w:t>
      </w:r>
      <w:r>
        <w:br/>
        <w:t>Die er zur Wahrheit reizt und weist</w:t>
      </w:r>
      <w:r>
        <w:br/>
        <w:t>Heil’ge Gemeinschaft hat sie allein.</w:t>
      </w:r>
      <w:r>
        <w:br/>
        <w:t xml:space="preserve">Bei ihr bleibet er </w:t>
      </w:r>
      <w:proofErr w:type="spellStart"/>
      <w:r>
        <w:t>stetiglich</w:t>
      </w:r>
      <w:proofErr w:type="spellEnd"/>
      <w:r>
        <w:t>,</w:t>
      </w:r>
      <w:r>
        <w:br/>
        <w:t>Lehret sie Gotts recht Erkenntnis.</w:t>
      </w:r>
      <w:r>
        <w:br/>
        <w:t>Der Sünden Ablass auch glaub ich</w:t>
      </w:r>
      <w:r>
        <w:br/>
        <w:t xml:space="preserve">Und des Fleisches </w:t>
      </w:r>
      <w:proofErr w:type="spellStart"/>
      <w:r>
        <w:t>Auferstehnis</w:t>
      </w:r>
      <w:proofErr w:type="spellEnd"/>
      <w:r>
        <w:t>,</w:t>
      </w:r>
      <w:r>
        <w:br/>
        <w:t>Dazu ein ewiges Leben,</w:t>
      </w:r>
      <w:r>
        <w:br/>
        <w:t xml:space="preserve">Das </w:t>
      </w:r>
      <w:proofErr w:type="spellStart"/>
      <w:r>
        <w:t>woll</w:t>
      </w:r>
      <w:proofErr w:type="spellEnd"/>
      <w:r>
        <w:t>‘ uns Gott gnädig geben.</w:t>
      </w:r>
    </w:p>
    <w:p w14:paraId="213B5E7D" w14:textId="77777777" w:rsidR="004D0ECC" w:rsidRDefault="004D0ECC" w:rsidP="004D0ECC">
      <w:pPr>
        <w:pStyle w:val="StandardWeb"/>
      </w:pPr>
      <w:r>
        <w:t>– Amen –</w:t>
      </w:r>
    </w:p>
    <w:p w14:paraId="528E9AF2" w14:textId="479EE132" w:rsidR="004D0ECC" w:rsidRDefault="004D0ECC" w:rsidP="004D0ECC">
      <w:pPr>
        <w:pStyle w:val="berschrift2"/>
        <w:rPr>
          <w:sz w:val="36"/>
          <w:szCs w:val="36"/>
          <w:lang w:eastAsia="de-DE"/>
        </w:rPr>
      </w:pPr>
      <w:r w:rsidRPr="004D0ECC">
        <w:t>Im ersten Wort der Hauptgrund steht</w:t>
      </w:r>
      <w:r>
        <w:t xml:space="preserve"> </w:t>
      </w:r>
    </w:p>
    <w:p w14:paraId="48E0AF4A" w14:textId="77777777" w:rsidR="004D0ECC" w:rsidRDefault="004D0ECC" w:rsidP="004D0ECC">
      <w:pPr>
        <w:pStyle w:val="StandardWeb"/>
      </w:pPr>
      <w:r>
        <w:t>1.) Im ersten Wort der Hauptgrund steht</w:t>
      </w:r>
      <w:r>
        <w:br/>
        <w:t xml:space="preserve">Des Heils und </w:t>
      </w:r>
      <w:proofErr w:type="spellStart"/>
      <w:r>
        <w:t>ewigs</w:t>
      </w:r>
      <w:proofErr w:type="spellEnd"/>
      <w:r>
        <w:t xml:space="preserve"> Leben,</w:t>
      </w:r>
      <w:r>
        <w:br/>
        <w:t xml:space="preserve">Indem, dass Christus </w:t>
      </w:r>
      <w:proofErr w:type="spellStart"/>
      <w:r>
        <w:t>g’beten</w:t>
      </w:r>
      <w:proofErr w:type="spellEnd"/>
      <w:r>
        <w:t xml:space="preserve"> hat,</w:t>
      </w:r>
      <w:r>
        <w:br/>
        <w:t xml:space="preserve">Dass Gott wollt‘ </w:t>
      </w:r>
      <w:proofErr w:type="spellStart"/>
      <w:r>
        <w:t>Sünd</w:t>
      </w:r>
      <w:proofErr w:type="spellEnd"/>
      <w:r>
        <w:t>‘ vergeben.</w:t>
      </w:r>
      <w:r>
        <w:br/>
      </w:r>
      <w:proofErr w:type="spellStart"/>
      <w:r>
        <w:t>Sein’n</w:t>
      </w:r>
      <w:proofErr w:type="spellEnd"/>
      <w:r>
        <w:t xml:space="preserve"> größten Feinden, dess‘ auch wir</w:t>
      </w:r>
      <w:r>
        <w:br/>
        <w:t xml:space="preserve">Genießen </w:t>
      </w:r>
      <w:proofErr w:type="spellStart"/>
      <w:r>
        <w:t>solln</w:t>
      </w:r>
      <w:proofErr w:type="spellEnd"/>
      <w:r>
        <w:t xml:space="preserve">, so wir mit </w:t>
      </w:r>
      <w:proofErr w:type="spellStart"/>
      <w:r>
        <w:t>B’gier</w:t>
      </w:r>
      <w:proofErr w:type="spellEnd"/>
      <w:r>
        <w:br/>
        <w:t xml:space="preserve">Solcher </w:t>
      </w:r>
      <w:proofErr w:type="spellStart"/>
      <w:r>
        <w:t>Genad</w:t>
      </w:r>
      <w:proofErr w:type="spellEnd"/>
      <w:r>
        <w:t xml:space="preserve"> begehren,</w:t>
      </w:r>
      <w:r>
        <w:br/>
        <w:t>Dann wird’s uns Gott gewähren.</w:t>
      </w:r>
    </w:p>
    <w:p w14:paraId="6EB18A17" w14:textId="77777777" w:rsidR="004D0ECC" w:rsidRDefault="004D0ECC" w:rsidP="004D0ECC">
      <w:pPr>
        <w:pStyle w:val="StandardWeb"/>
      </w:pPr>
      <w:r>
        <w:t>2.) Den Jüngern und sein‘ Mutter zart,</w:t>
      </w:r>
      <w:r>
        <w:br/>
        <w:t>Die will er auch bewahren,</w:t>
      </w:r>
      <w:r>
        <w:br/>
        <w:t>Befiehlt ihn‘ Liebe, Treu und Wart,</w:t>
      </w:r>
      <w:r>
        <w:br/>
      </w:r>
      <w:proofErr w:type="spellStart"/>
      <w:r>
        <w:t>All’s</w:t>
      </w:r>
      <w:proofErr w:type="spellEnd"/>
      <w:r>
        <w:t xml:space="preserve"> </w:t>
      </w:r>
      <w:proofErr w:type="spellStart"/>
      <w:r>
        <w:t>Zeitlichs</w:t>
      </w:r>
      <w:proofErr w:type="spellEnd"/>
      <w:r>
        <w:t xml:space="preserve"> lässt er fahren:</w:t>
      </w:r>
      <w:r>
        <w:br/>
        <w:t xml:space="preserve">Solch treu‘ </w:t>
      </w:r>
      <w:proofErr w:type="spellStart"/>
      <w:r>
        <w:t>Fürsorg</w:t>
      </w:r>
      <w:proofErr w:type="spellEnd"/>
      <w:r>
        <w:t xml:space="preserve"> und Freundlichkeit,</w:t>
      </w:r>
      <w:r>
        <w:br/>
        <w:t>Göttliche Lieb‘ und Einigkeit</w:t>
      </w:r>
      <w:r>
        <w:br/>
        <w:t xml:space="preserve">Ist nun der Christen </w:t>
      </w:r>
      <w:proofErr w:type="spellStart"/>
      <w:r>
        <w:t>G’setze</w:t>
      </w:r>
      <w:proofErr w:type="spellEnd"/>
      <w:r>
        <w:t>,</w:t>
      </w:r>
      <w:r>
        <w:br/>
        <w:t xml:space="preserve">Das lässt der Herr </w:t>
      </w:r>
      <w:proofErr w:type="spellStart"/>
      <w:r>
        <w:t>zuletzte</w:t>
      </w:r>
      <w:proofErr w:type="spellEnd"/>
      <w:r>
        <w:t>.</w:t>
      </w:r>
    </w:p>
    <w:p w14:paraId="2C0B76E3" w14:textId="77777777" w:rsidR="004D0ECC" w:rsidRDefault="004D0ECC" w:rsidP="004D0ECC">
      <w:pPr>
        <w:pStyle w:val="StandardWeb"/>
      </w:pPr>
      <w:r>
        <w:t>3.) Dem Schächer spricht er gnädig zu</w:t>
      </w:r>
      <w:r>
        <w:br/>
        <w:t>Und tröstlich über Maßen,</w:t>
      </w:r>
      <w:r>
        <w:br/>
        <w:t>Verheißt ihm ewig Freud und Ruh‘,</w:t>
      </w:r>
      <w:r>
        <w:br/>
        <w:t>Es sei schon auf der Straßen:</w:t>
      </w:r>
      <w:r>
        <w:br/>
        <w:t>All Christen lehrt er auch hierbei,</w:t>
      </w:r>
      <w:r>
        <w:br/>
        <w:t>Dass noch ein Reich vorhanden sei,</w:t>
      </w:r>
      <w:r>
        <w:br/>
        <w:t>Dahin uns soll verlangen,</w:t>
      </w:r>
      <w:r>
        <w:br/>
        <w:t>So wir am Kreuz tun hangen.</w:t>
      </w:r>
    </w:p>
    <w:p w14:paraId="4EDCB6E9" w14:textId="77777777" w:rsidR="004D0ECC" w:rsidRDefault="004D0ECC" w:rsidP="004D0ECC">
      <w:pPr>
        <w:pStyle w:val="StandardWeb"/>
      </w:pPr>
      <w:r>
        <w:t xml:space="preserve">4.) Höll‘, Tod und </w:t>
      </w:r>
      <w:proofErr w:type="spellStart"/>
      <w:r>
        <w:t>Sünd</w:t>
      </w:r>
      <w:proofErr w:type="spellEnd"/>
      <w:r>
        <w:t xml:space="preserve">‘, </w:t>
      </w:r>
      <w:proofErr w:type="spellStart"/>
      <w:r>
        <w:t>Schand</w:t>
      </w:r>
      <w:proofErr w:type="spellEnd"/>
      <w:r>
        <w:t>, Schmach und Spott</w:t>
      </w:r>
      <w:r>
        <w:br/>
        <w:t>Den Herren tut anfechten,</w:t>
      </w:r>
      <w:r>
        <w:br/>
        <w:t xml:space="preserve">Mit großem Schrei klagt er’s </w:t>
      </w:r>
      <w:proofErr w:type="spellStart"/>
      <w:r>
        <w:t>sei’m</w:t>
      </w:r>
      <w:proofErr w:type="spellEnd"/>
      <w:r>
        <w:t xml:space="preserve"> Gott</w:t>
      </w:r>
      <w:r>
        <w:br/>
        <w:t xml:space="preserve">Und </w:t>
      </w:r>
      <w:proofErr w:type="spellStart"/>
      <w:r>
        <w:t>leidt’s</w:t>
      </w:r>
      <w:proofErr w:type="spellEnd"/>
      <w:r>
        <w:t xml:space="preserve"> für uns </w:t>
      </w:r>
      <w:proofErr w:type="spellStart"/>
      <w:r>
        <w:t>Ung’rechten</w:t>
      </w:r>
      <w:proofErr w:type="spellEnd"/>
      <w:r>
        <w:t>:</w:t>
      </w:r>
      <w:r>
        <w:br/>
        <w:t xml:space="preserve">Dies‘ Not erfährt er </w:t>
      </w:r>
      <w:proofErr w:type="spellStart"/>
      <w:r>
        <w:t>unverschuldt</w:t>
      </w:r>
      <w:proofErr w:type="spellEnd"/>
      <w:r>
        <w:t>,</w:t>
      </w:r>
      <w:r>
        <w:br/>
        <w:t>Dass er durch Leiden und Geduld</w:t>
      </w:r>
      <w:r>
        <w:br/>
        <w:t>Auch unser Not könnt‘ tragen</w:t>
      </w:r>
      <w:r>
        <w:br/>
        <w:t>Und wir nicht mehr verzagen.</w:t>
      </w:r>
    </w:p>
    <w:p w14:paraId="0461D753" w14:textId="77777777" w:rsidR="004D0ECC" w:rsidRDefault="004D0ECC" w:rsidP="004D0ECC">
      <w:pPr>
        <w:pStyle w:val="StandardWeb"/>
      </w:pPr>
      <w:r>
        <w:t xml:space="preserve">5.) ‚Mich </w:t>
      </w:r>
      <w:proofErr w:type="spellStart"/>
      <w:r>
        <w:t>dürst</w:t>
      </w:r>
      <w:proofErr w:type="spellEnd"/>
      <w:r>
        <w:t>‘, spricht hier der Herre dein</w:t>
      </w:r>
      <w:r>
        <w:br/>
        <w:t>Für dich und für uns alle:</w:t>
      </w:r>
      <w:r>
        <w:br/>
        <w:t>Der Glut muss ihm verbittert sein</w:t>
      </w:r>
      <w:r>
        <w:br/>
        <w:t>Mit Essig und mit Galle.</w:t>
      </w:r>
      <w:r>
        <w:br/>
        <w:t>Und er ist’s doch, der Gnade schenkt</w:t>
      </w:r>
      <w:r>
        <w:br/>
        <w:t>Und ’s Herz mit Trost und Freuden tränkt:</w:t>
      </w:r>
      <w:r>
        <w:br/>
        <w:t>Verbittert er’s mit Myrrhen,</w:t>
      </w:r>
      <w:r>
        <w:br/>
        <w:t>So lass dich’s auch nicht irren.</w:t>
      </w:r>
    </w:p>
    <w:p w14:paraId="388E33FD" w14:textId="77777777" w:rsidR="004D0ECC" w:rsidRDefault="004D0ECC" w:rsidP="004D0ECC">
      <w:pPr>
        <w:pStyle w:val="StandardWeb"/>
      </w:pPr>
      <w:r>
        <w:t>6.) Erfüllt ist alles, was die Schrift</w:t>
      </w:r>
      <w:r>
        <w:br/>
        <w:t xml:space="preserve">Hat </w:t>
      </w:r>
      <w:proofErr w:type="spellStart"/>
      <w:r>
        <w:t>g’sagt</w:t>
      </w:r>
      <w:proofErr w:type="spellEnd"/>
      <w:r>
        <w:t xml:space="preserve"> von Gottes Sohne,</w:t>
      </w:r>
      <w:r>
        <w:br/>
        <w:t>Und was die Seligkeit betrifft</w:t>
      </w:r>
      <w:r>
        <w:br/>
        <w:t>Ist auch vollbracht in Wonne,</w:t>
      </w:r>
      <w:r>
        <w:br/>
        <w:t xml:space="preserve">Das einig‘ Opfer ist </w:t>
      </w:r>
      <w:proofErr w:type="spellStart"/>
      <w:r>
        <w:t>vollendt</w:t>
      </w:r>
      <w:proofErr w:type="spellEnd"/>
      <w:r>
        <w:t>,</w:t>
      </w:r>
      <w:r>
        <w:br/>
        <w:t xml:space="preserve">Gott hat sich gnädig zu uns </w:t>
      </w:r>
      <w:proofErr w:type="spellStart"/>
      <w:r>
        <w:t>g’wendt</w:t>
      </w:r>
      <w:proofErr w:type="spellEnd"/>
      <w:r>
        <w:t>,</w:t>
      </w:r>
      <w:r>
        <w:br/>
        <w:t>Der Himmel müsst eher brechen,</w:t>
      </w:r>
      <w:r>
        <w:br/>
        <w:t>Eh fällt, was er tut sprechen.</w:t>
      </w:r>
    </w:p>
    <w:p w14:paraId="426D4A86" w14:textId="77777777" w:rsidR="004D0ECC" w:rsidRDefault="004D0ECC" w:rsidP="004D0ECC">
      <w:pPr>
        <w:pStyle w:val="StandardWeb"/>
      </w:pPr>
      <w:r>
        <w:t>7.) Zum Schluss befiehlt er seinen Geist</w:t>
      </w:r>
      <w:r>
        <w:br/>
        <w:t>In‘ lieben Vaters Hände,</w:t>
      </w:r>
      <w:r>
        <w:br/>
        <w:t>Daher auch du jetzt sicher weißt,</w:t>
      </w:r>
      <w:r>
        <w:br/>
        <w:t xml:space="preserve">Dich richten zu </w:t>
      </w:r>
      <w:proofErr w:type="spellStart"/>
      <w:r>
        <w:t>dei’m</w:t>
      </w:r>
      <w:proofErr w:type="spellEnd"/>
      <w:r>
        <w:t xml:space="preserve"> Ende.</w:t>
      </w:r>
      <w:r>
        <w:br/>
        <w:t>Gib deine Seel‘ in Gottes Hand</w:t>
      </w:r>
      <w:r>
        <w:br/>
        <w:t>Und fahr dahin ins Vaterland,</w:t>
      </w:r>
      <w:r>
        <w:br/>
        <w:t>Lass dich den Tod nicht kränken,</w:t>
      </w:r>
      <w:r>
        <w:br/>
        <w:t>Gott will dir’s Leben schenken.</w:t>
      </w:r>
    </w:p>
    <w:p w14:paraId="75D0D9CF" w14:textId="35320545" w:rsidR="004D0ECC" w:rsidRDefault="004D0ECC" w:rsidP="004D0ECC">
      <w:pPr>
        <w:pStyle w:val="berschrift2"/>
      </w:pPr>
      <w:r>
        <w:rPr>
          <w:rStyle w:val="screen-reader-text"/>
        </w:rPr>
        <w:t>Jetzt ist aber mein Tag dahin</w:t>
      </w:r>
      <w:r>
        <w:t xml:space="preserve"> </w:t>
      </w:r>
    </w:p>
    <w:p w14:paraId="78C4CF14" w14:textId="77777777" w:rsidR="004D0ECC" w:rsidRDefault="004D0ECC" w:rsidP="004D0ECC">
      <w:pPr>
        <w:pStyle w:val="StandardWeb"/>
      </w:pPr>
      <w:r>
        <w:t>1.) Jetzt ist aber mein Tag dahin,</w:t>
      </w:r>
      <w:r>
        <w:br/>
        <w:t>An dem ich zwar sollt worden sein</w:t>
      </w:r>
      <w:r>
        <w:br/>
        <w:t xml:space="preserve">Gottfälliger und </w:t>
      </w:r>
      <w:proofErr w:type="spellStart"/>
      <w:r>
        <w:t>g’schickter</w:t>
      </w:r>
      <w:proofErr w:type="spellEnd"/>
      <w:r>
        <w:t xml:space="preserve"> viel,</w:t>
      </w:r>
      <w:r>
        <w:br/>
        <w:t>Denn darum gibt Gott alle Ziel‘.</w:t>
      </w:r>
    </w:p>
    <w:p w14:paraId="314933D1" w14:textId="77777777" w:rsidR="004D0ECC" w:rsidRDefault="004D0ECC" w:rsidP="004D0ECC">
      <w:pPr>
        <w:pStyle w:val="StandardWeb"/>
      </w:pPr>
      <w:r>
        <w:t>2.) Ach Gott, was ich denn Übels tan</w:t>
      </w:r>
      <w:r>
        <w:br/>
        <w:t xml:space="preserve">Den ganzen Tag, auch </w:t>
      </w:r>
      <w:proofErr w:type="spellStart"/>
      <w:r>
        <w:t>unterlan</w:t>
      </w:r>
      <w:proofErr w:type="spellEnd"/>
      <w:r>
        <w:br/>
        <w:t>Des Guten viel und Zeit versäumt,</w:t>
      </w:r>
      <w:r>
        <w:br/>
        <w:t>Die hin ist und nicht wiederkommt.</w:t>
      </w:r>
    </w:p>
    <w:p w14:paraId="6055B503" w14:textId="77777777" w:rsidR="004D0ECC" w:rsidRDefault="004D0ECC" w:rsidP="004D0ECC">
      <w:pPr>
        <w:pStyle w:val="StandardWeb"/>
      </w:pPr>
      <w:r>
        <w:t>3.) Und wie ich mich versündigt hab,</w:t>
      </w:r>
      <w:r>
        <w:br/>
        <w:t>Herr, das lass sein ganz tot und ab</w:t>
      </w:r>
      <w:r>
        <w:br/>
        <w:t xml:space="preserve">Und </w:t>
      </w:r>
      <w:proofErr w:type="spellStart"/>
      <w:r>
        <w:t>tilg’s</w:t>
      </w:r>
      <w:proofErr w:type="spellEnd"/>
      <w:r>
        <w:t xml:space="preserve"> </w:t>
      </w:r>
      <w:proofErr w:type="spellStart"/>
      <w:r>
        <w:t>all’s</w:t>
      </w:r>
      <w:proofErr w:type="spellEnd"/>
      <w:r>
        <w:t xml:space="preserve"> aus in Jesu Christ,</w:t>
      </w:r>
      <w:r>
        <w:br/>
        <w:t xml:space="preserve">In dem du </w:t>
      </w:r>
      <w:proofErr w:type="spellStart"/>
      <w:r>
        <w:t>z’frieden</w:t>
      </w:r>
      <w:proofErr w:type="spellEnd"/>
      <w:r>
        <w:t xml:space="preserve"> </w:t>
      </w:r>
      <w:proofErr w:type="spellStart"/>
      <w:r>
        <w:t>g’stellet</w:t>
      </w:r>
      <w:proofErr w:type="spellEnd"/>
      <w:r>
        <w:t xml:space="preserve"> bist.</w:t>
      </w:r>
    </w:p>
    <w:p w14:paraId="530E16FF" w14:textId="77777777" w:rsidR="004D0ECC" w:rsidRDefault="004D0ECC" w:rsidP="004D0ECC">
      <w:pPr>
        <w:pStyle w:val="StandardWeb"/>
      </w:pPr>
      <w:r>
        <w:t xml:space="preserve">4.) Und hab an meinen Tun </w:t>
      </w:r>
      <w:proofErr w:type="spellStart"/>
      <w:r>
        <w:t>vergüt</w:t>
      </w:r>
      <w:proofErr w:type="spellEnd"/>
      <w:r>
        <w:t>,</w:t>
      </w:r>
      <w:r>
        <w:br/>
        <w:t>Du kennst ja wohl mein Fleisch und Blut,</w:t>
      </w:r>
      <w:r>
        <w:br/>
        <w:t>Wie ich so langsam und so träg,</w:t>
      </w:r>
      <w:r>
        <w:br/>
        <w:t xml:space="preserve">Zu lernen deinen </w:t>
      </w:r>
      <w:proofErr w:type="spellStart"/>
      <w:r>
        <w:t>heilgen</w:t>
      </w:r>
      <w:proofErr w:type="spellEnd"/>
      <w:r>
        <w:t xml:space="preserve"> Weg.</w:t>
      </w:r>
    </w:p>
    <w:p w14:paraId="5E95057C" w14:textId="77777777" w:rsidR="004D0ECC" w:rsidRDefault="004D0ECC" w:rsidP="004D0ECC">
      <w:pPr>
        <w:pStyle w:val="StandardWeb"/>
      </w:pPr>
      <w:r>
        <w:t>5.) Hab ich dann etwas Guts getan,</w:t>
      </w:r>
      <w:r>
        <w:br/>
        <w:t xml:space="preserve">Die Lehr‘ und Zucht wohl </w:t>
      </w:r>
      <w:proofErr w:type="spellStart"/>
      <w:r>
        <w:t>angenomm</w:t>
      </w:r>
      <w:proofErr w:type="spellEnd"/>
      <w:r>
        <w:t>‘,</w:t>
      </w:r>
      <w:r>
        <w:br/>
        <w:t xml:space="preserve">Dass ich’s dann halt und nicht </w:t>
      </w:r>
      <w:proofErr w:type="spellStart"/>
      <w:r>
        <w:t>vergess</w:t>
      </w:r>
      <w:proofErr w:type="spellEnd"/>
      <w:r>
        <w:t>‘,</w:t>
      </w:r>
      <w:r>
        <w:br/>
        <w:t xml:space="preserve">Allzeit allein dein Ehr‘ </w:t>
      </w:r>
      <w:proofErr w:type="spellStart"/>
      <w:r>
        <w:t>ermess</w:t>
      </w:r>
      <w:proofErr w:type="spellEnd"/>
      <w:r>
        <w:t>.</w:t>
      </w:r>
    </w:p>
    <w:p w14:paraId="16003F84" w14:textId="5A887254" w:rsidR="004D0ECC" w:rsidRDefault="004D0ECC" w:rsidP="004D0ECC">
      <w:pPr>
        <w:pStyle w:val="berschrift2"/>
      </w:pPr>
      <w:r>
        <w:rPr>
          <w:rStyle w:val="screen-reader-text"/>
        </w:rPr>
        <w:t>Jetzund so bitten wir dich, Herr</w:t>
      </w:r>
      <w:r>
        <w:t xml:space="preserve"> </w:t>
      </w:r>
    </w:p>
    <w:p w14:paraId="31B34205" w14:textId="77777777" w:rsidR="004D0ECC" w:rsidRDefault="004D0ECC" w:rsidP="004D0ECC">
      <w:pPr>
        <w:pStyle w:val="StandardWeb"/>
      </w:pPr>
      <w:r>
        <w:t>1.) Jetzund so bitten wir dich, Herr,</w:t>
      </w:r>
      <w:r>
        <w:br/>
      </w:r>
      <w:proofErr w:type="spellStart"/>
      <w:r>
        <w:t>Bestät’g</w:t>
      </w:r>
      <w:proofErr w:type="spellEnd"/>
      <w:r>
        <w:t xml:space="preserve"> und stärk die wahre Lehr‘</w:t>
      </w:r>
      <w:r>
        <w:br/>
        <w:t>In unsern Herzen allen!</w:t>
      </w:r>
      <w:r>
        <w:br/>
        <w:t xml:space="preserve">Denn das ist wahr: wie </w:t>
      </w:r>
      <w:proofErr w:type="spellStart"/>
      <w:r>
        <w:t>bös‘</w:t>
      </w:r>
      <w:proofErr w:type="spellEnd"/>
      <w:r>
        <w:t xml:space="preserve"> wir sind,</w:t>
      </w:r>
      <w:r>
        <w:br/>
        <w:t>Begehren wir doch, deine Kind‘</w:t>
      </w:r>
      <w:r>
        <w:br/>
        <w:t xml:space="preserve">Zu sein und dir zu </w:t>
      </w:r>
      <w:proofErr w:type="spellStart"/>
      <w:r>
        <w:t>g’fallen</w:t>
      </w:r>
      <w:proofErr w:type="spellEnd"/>
      <w:r>
        <w:t>.</w:t>
      </w:r>
    </w:p>
    <w:p w14:paraId="44F8972D" w14:textId="77777777" w:rsidR="004D0ECC" w:rsidRDefault="004D0ECC" w:rsidP="004D0ECC">
      <w:pPr>
        <w:pStyle w:val="StandardWeb"/>
      </w:pPr>
      <w:r>
        <w:t>2.) So zeig nun, Gott, dein‘ Gnad‘ und Gunst,</w:t>
      </w:r>
      <w:r>
        <w:br/>
        <w:t>Erfüll das Herz mit wahrer Brunst</w:t>
      </w:r>
      <w:r>
        <w:br/>
        <w:t>Der Liebe und des Glaubens,</w:t>
      </w:r>
      <w:r>
        <w:br/>
        <w:t>Dass wir mögen wie’s dir gefällt,</w:t>
      </w:r>
      <w:r>
        <w:br/>
        <w:t>Das Leben schließen und der Welt</w:t>
      </w:r>
      <w:r>
        <w:br/>
        <w:t>Gar bald ein End erlauben.</w:t>
      </w:r>
    </w:p>
    <w:p w14:paraId="0FCC7FA1" w14:textId="05A74632" w:rsidR="004D0ECC" w:rsidRDefault="004D0ECC" w:rsidP="004D0ECC">
      <w:pPr>
        <w:pStyle w:val="berschrift2"/>
      </w:pPr>
      <w:r>
        <w:rPr>
          <w:rStyle w:val="screen-reader-text"/>
        </w:rPr>
        <w:t>Mit lautem Schall frohlocken wir</w:t>
      </w:r>
      <w:r>
        <w:t xml:space="preserve"> </w:t>
      </w:r>
    </w:p>
    <w:p w14:paraId="3334FD33" w14:textId="77777777" w:rsidR="004D0ECC" w:rsidRDefault="004D0ECC" w:rsidP="004D0ECC">
      <w:pPr>
        <w:pStyle w:val="StandardWeb"/>
      </w:pPr>
      <w:r>
        <w:t>1.) Mit lautem Schall frohlocken wir,</w:t>
      </w:r>
      <w:r>
        <w:br/>
        <w:t>Der Herr ist aufgefahren!</w:t>
      </w:r>
      <w:r>
        <w:br/>
        <w:t>Sind wir gleich noch im Elend hier</w:t>
      </w:r>
      <w:r>
        <w:br/>
        <w:t>Und unter viel Gefahren.</w:t>
      </w:r>
      <w:r>
        <w:br/>
        <w:t>Doch sinket unser Mut nicht hin.</w:t>
      </w:r>
      <w:r>
        <w:br/>
        <w:t>Wir wissen nun gewiss, wohin</w:t>
      </w:r>
      <w:r>
        <w:br/>
        <w:t>Uns unsre Wallfahrt führet.</w:t>
      </w:r>
    </w:p>
    <w:p w14:paraId="12E25024" w14:textId="77777777" w:rsidR="004D0ECC" w:rsidRDefault="004D0ECC" w:rsidP="004D0ECC">
      <w:pPr>
        <w:pStyle w:val="StandardWeb"/>
      </w:pPr>
      <w:r>
        <w:t>2.) Das Leben ist an’s Licht gebracht,</w:t>
      </w:r>
      <w:r>
        <w:br/>
        <w:t>Uns steht der Himmel offen.</w:t>
      </w:r>
      <w:r>
        <w:br/>
        <w:t>Zu ihm führt uns durch seine Macht</w:t>
      </w:r>
      <w:r>
        <w:br/>
        <w:t>Der Herr, auf den wir hoffen.</w:t>
      </w:r>
      <w:r>
        <w:br/>
        <w:t>Dahin schaut unser Glaub‘ empor,</w:t>
      </w:r>
      <w:r>
        <w:br/>
        <w:t>Wenn wir mit allem Ernst zuvor</w:t>
      </w:r>
      <w:r>
        <w:br/>
        <w:t>Des Heilands Pfad gewandelt.</w:t>
      </w:r>
    </w:p>
    <w:p w14:paraId="0F293AEA" w14:textId="77777777" w:rsidR="004D0ECC" w:rsidRDefault="004D0ECC" w:rsidP="004D0ECC">
      <w:pPr>
        <w:pStyle w:val="StandardWeb"/>
      </w:pPr>
      <w:r>
        <w:t>3.) Wer den nicht geht, Wird nimmermehr</w:t>
      </w:r>
      <w:r>
        <w:br/>
        <w:t>Dort seines Lichts genießen.</w:t>
      </w:r>
      <w:r>
        <w:br/>
        <w:t>Wer ihm nicht folgt, dem wird auch er</w:t>
      </w:r>
      <w:r>
        <w:br/>
        <w:t>Den Himmel einst verschließen.</w:t>
      </w:r>
      <w:r>
        <w:br/>
        <w:t>O, hilf du uns, Herr Jesu Christ,</w:t>
      </w:r>
      <w:r>
        <w:br/>
        <w:t>Zu suchen das, was droben ist,</w:t>
      </w:r>
      <w:r>
        <w:br/>
        <w:t>Dahin lenk unsern Wandel.</w:t>
      </w:r>
    </w:p>
    <w:p w14:paraId="3BC5E193" w14:textId="77777777" w:rsidR="004D0ECC" w:rsidRDefault="004D0ECC" w:rsidP="004D0ECC">
      <w:pPr>
        <w:pStyle w:val="StandardWeb"/>
      </w:pPr>
      <w:r>
        <w:t>4.) Dein Geist beleb uns, dass der Welt</w:t>
      </w:r>
      <w:r>
        <w:br/>
        <w:t>Wir uns stets mehr entwöhnen,</w:t>
      </w:r>
      <w:r>
        <w:br/>
        <w:t>Stets sorgen, was dir, Herr, gefällt,</w:t>
      </w:r>
      <w:r>
        <w:br/>
        <w:t>Zu dir hinauf uns sehnen.</w:t>
      </w:r>
      <w:r>
        <w:br/>
        <w:t>O, siehe du auf uns herab,</w:t>
      </w:r>
      <w:r>
        <w:br/>
        <w:t>Sei unser Führer bis an’s Grab,</w:t>
      </w:r>
      <w:r>
        <w:br/>
        <w:t>Bis wir einst zu dir kommen!</w:t>
      </w:r>
    </w:p>
    <w:p w14:paraId="316B9194" w14:textId="77777777" w:rsidR="004D0ECC" w:rsidRDefault="004D0ECC" w:rsidP="004D0ECC">
      <w:pPr>
        <w:pStyle w:val="StandardWeb"/>
      </w:pPr>
      <w:r>
        <w:t>5.) O Tag, an großen Freuden reich!</w:t>
      </w:r>
      <w:r>
        <w:br/>
        <w:t>Der Gott, dem wir vertrauen,</w:t>
      </w:r>
      <w:r>
        <w:br/>
        <w:t>Macht dann uns seinem Sohne gleich,</w:t>
      </w:r>
      <w:r>
        <w:br/>
        <w:t>Lässt uns sein Antlitz schauen.</w:t>
      </w:r>
      <w:r>
        <w:br/>
        <w:t>Da ist Erkenntnis, da Genuss,</w:t>
      </w:r>
      <w:r>
        <w:br/>
        <w:t>Da quillt der Freuden Überfluss,</w:t>
      </w:r>
      <w:r>
        <w:br/>
        <w:t>Gott schenkt uns ewig’s Leben.</w:t>
      </w:r>
    </w:p>
    <w:p w14:paraId="06BCB80E" w14:textId="4200AF07" w:rsidR="004D0ECC" w:rsidRDefault="004D0ECC" w:rsidP="004D0ECC">
      <w:pPr>
        <w:pStyle w:val="berschrift2"/>
      </w:pPr>
      <w:r>
        <w:rPr>
          <w:rStyle w:val="screen-reader-text"/>
        </w:rPr>
        <w:t xml:space="preserve">Ein anders </w:t>
      </w:r>
      <w:proofErr w:type="spellStart"/>
      <w:r>
        <w:rPr>
          <w:rStyle w:val="screen-reader-text"/>
        </w:rPr>
        <w:t>gsang</w:t>
      </w:r>
      <w:proofErr w:type="spellEnd"/>
      <w:r>
        <w:rPr>
          <w:rStyle w:val="screen-reader-text"/>
        </w:rPr>
        <w:t xml:space="preserve"> uff den </w:t>
      </w:r>
      <w:proofErr w:type="spellStart"/>
      <w:r>
        <w:rPr>
          <w:rStyle w:val="screen-reader-text"/>
        </w:rPr>
        <w:t>Uffarttag</w:t>
      </w:r>
      <w:proofErr w:type="spellEnd"/>
      <w:r>
        <w:rPr>
          <w:rStyle w:val="screen-reader-text"/>
        </w:rPr>
        <w:t>.</w:t>
      </w:r>
      <w:r>
        <w:t xml:space="preserve"> </w:t>
      </w:r>
    </w:p>
    <w:p w14:paraId="1C6D43F5" w14:textId="77777777" w:rsidR="004D0ECC" w:rsidRDefault="004D0ECC" w:rsidP="004D0ECC">
      <w:pPr>
        <w:pStyle w:val="StandardWeb"/>
      </w:pPr>
      <w:proofErr w:type="spellStart"/>
      <w:r>
        <w:t>ICh</w:t>
      </w:r>
      <w:proofErr w:type="spellEnd"/>
      <w:r>
        <w:t xml:space="preserve"> </w:t>
      </w:r>
      <w:proofErr w:type="spellStart"/>
      <w:r>
        <w:t>gloub</w:t>
      </w:r>
      <w:proofErr w:type="spellEnd"/>
      <w:r>
        <w:t xml:space="preserve"> in Gott, den </w:t>
      </w:r>
      <w:proofErr w:type="spellStart"/>
      <w:r>
        <w:t>vatter</w:t>
      </w:r>
      <w:proofErr w:type="spellEnd"/>
      <w:r>
        <w:t xml:space="preserve"> min,</w:t>
      </w:r>
      <w:r>
        <w:br/>
      </w:r>
      <w:proofErr w:type="spellStart"/>
      <w:r>
        <w:t>ouch</w:t>
      </w:r>
      <w:proofErr w:type="spellEnd"/>
      <w:r>
        <w:t xml:space="preserve"> sin einigen </w:t>
      </w:r>
      <w:proofErr w:type="spellStart"/>
      <w:r>
        <w:t>sone</w:t>
      </w:r>
      <w:proofErr w:type="spellEnd"/>
      <w:r>
        <w:t>,</w:t>
      </w:r>
      <w:r>
        <w:br/>
        <w:t xml:space="preserve">Und hoff, das ich </w:t>
      </w:r>
      <w:proofErr w:type="spellStart"/>
      <w:r>
        <w:t>dardurch</w:t>
      </w:r>
      <w:proofErr w:type="spellEnd"/>
      <w:r>
        <w:t xml:space="preserve"> </w:t>
      </w:r>
      <w:proofErr w:type="spellStart"/>
      <w:r>
        <w:t>söll</w:t>
      </w:r>
      <w:proofErr w:type="spellEnd"/>
      <w:r>
        <w:t xml:space="preserve"> </w:t>
      </w:r>
      <w:proofErr w:type="spellStart"/>
      <w:r>
        <w:t>syn</w:t>
      </w:r>
      <w:proofErr w:type="spellEnd"/>
      <w:r>
        <w:br/>
      </w:r>
      <w:proofErr w:type="spellStart"/>
      <w:r>
        <w:t>erlößt</w:t>
      </w:r>
      <w:proofErr w:type="spellEnd"/>
      <w:r>
        <w:t xml:space="preserve"> von </w:t>
      </w:r>
      <w:proofErr w:type="spellStart"/>
      <w:r>
        <w:t>sünd</w:t>
      </w:r>
      <w:proofErr w:type="spellEnd"/>
      <w:r>
        <w:t xml:space="preserve"> on </w:t>
      </w:r>
      <w:proofErr w:type="spellStart"/>
      <w:r>
        <w:t>wone</w:t>
      </w:r>
      <w:proofErr w:type="spellEnd"/>
      <w:r>
        <w:t>.</w:t>
      </w:r>
      <w:r>
        <w:br/>
        <w:t xml:space="preserve">Ich </w:t>
      </w:r>
      <w:proofErr w:type="spellStart"/>
      <w:r>
        <w:t>gloub</w:t>
      </w:r>
      <w:proofErr w:type="spellEnd"/>
      <w:r>
        <w:t xml:space="preserve">, wie Christus </w:t>
      </w:r>
      <w:proofErr w:type="spellStart"/>
      <w:r>
        <w:t>zhimmel</w:t>
      </w:r>
      <w:proofErr w:type="spellEnd"/>
      <w:r>
        <w:t xml:space="preserve"> </w:t>
      </w:r>
      <w:proofErr w:type="spellStart"/>
      <w:r>
        <w:t>gfarn</w:t>
      </w:r>
      <w:proofErr w:type="spellEnd"/>
      <w:r>
        <w:t>,</w:t>
      </w:r>
      <w:r>
        <w:br/>
        <w:t xml:space="preserve">das er mich </w:t>
      </w:r>
      <w:proofErr w:type="spellStart"/>
      <w:r>
        <w:t>werd</w:t>
      </w:r>
      <w:proofErr w:type="spellEnd"/>
      <w:r>
        <w:t xml:space="preserve"> herab </w:t>
      </w:r>
      <w:proofErr w:type="spellStart"/>
      <w:r>
        <w:t>bewarn</w:t>
      </w:r>
      <w:proofErr w:type="spellEnd"/>
      <w:r>
        <w:t>,</w:t>
      </w:r>
      <w:r>
        <w:br/>
        <w:t xml:space="preserve">biß er mich zu </w:t>
      </w:r>
      <w:proofErr w:type="spellStart"/>
      <w:r>
        <w:t>jm</w:t>
      </w:r>
      <w:proofErr w:type="spellEnd"/>
      <w:r>
        <w:t xml:space="preserve"> </w:t>
      </w:r>
      <w:proofErr w:type="spellStart"/>
      <w:r>
        <w:t>nemme</w:t>
      </w:r>
      <w:proofErr w:type="spellEnd"/>
      <w:r>
        <w:t>.</w:t>
      </w:r>
    </w:p>
    <w:p w14:paraId="26D4D137" w14:textId="77777777" w:rsidR="004D0ECC" w:rsidRDefault="004D0ECC" w:rsidP="004D0ECC">
      <w:pPr>
        <w:pStyle w:val="StandardWeb"/>
      </w:pPr>
      <w:r>
        <w:t xml:space="preserve">Ich </w:t>
      </w:r>
      <w:proofErr w:type="spellStart"/>
      <w:r>
        <w:t>gloub</w:t>
      </w:r>
      <w:proofErr w:type="spellEnd"/>
      <w:r>
        <w:t xml:space="preserve">, das er zur rechten </w:t>
      </w:r>
      <w:proofErr w:type="spellStart"/>
      <w:r>
        <w:t>hand</w:t>
      </w:r>
      <w:proofErr w:type="spellEnd"/>
      <w:r>
        <w:br/>
        <w:t xml:space="preserve">des </w:t>
      </w:r>
      <w:proofErr w:type="spellStart"/>
      <w:r>
        <w:t>vatter</w:t>
      </w:r>
      <w:proofErr w:type="spellEnd"/>
      <w:r>
        <w:t xml:space="preserve"> sitz mit </w:t>
      </w:r>
      <w:proofErr w:type="spellStart"/>
      <w:r>
        <w:t>gwalte</w:t>
      </w:r>
      <w:proofErr w:type="spellEnd"/>
      <w:r>
        <w:t>;</w:t>
      </w:r>
      <w:r>
        <w:br/>
        <w:t xml:space="preserve">Er ists, der bricht des </w:t>
      </w:r>
      <w:proofErr w:type="spellStart"/>
      <w:r>
        <w:t>tüffels</w:t>
      </w:r>
      <w:proofErr w:type="spellEnd"/>
      <w:r>
        <w:t xml:space="preserve"> band,</w:t>
      </w:r>
      <w:r>
        <w:br/>
        <w:t xml:space="preserve">das er die </w:t>
      </w:r>
      <w:proofErr w:type="spellStart"/>
      <w:r>
        <w:t>sinen</w:t>
      </w:r>
      <w:proofErr w:type="spellEnd"/>
      <w:r>
        <w:t xml:space="preserve"> </w:t>
      </w:r>
      <w:proofErr w:type="spellStart"/>
      <w:r>
        <w:t>bhalte</w:t>
      </w:r>
      <w:proofErr w:type="spellEnd"/>
      <w:r>
        <w:t>.</w:t>
      </w:r>
      <w:r>
        <w:br/>
        <w:t>O Herre Gott, o Jesu Christ,</w:t>
      </w:r>
      <w:r>
        <w:br/>
      </w:r>
      <w:proofErr w:type="spellStart"/>
      <w:r>
        <w:t>bhür</w:t>
      </w:r>
      <w:proofErr w:type="spellEnd"/>
      <w:r>
        <w:t xml:space="preserve"> uns die </w:t>
      </w:r>
      <w:proofErr w:type="spellStart"/>
      <w:r>
        <w:t>hand</w:t>
      </w:r>
      <w:proofErr w:type="spellEnd"/>
      <w:r>
        <w:t xml:space="preserve"> zu aller </w:t>
      </w:r>
      <w:proofErr w:type="spellStart"/>
      <w:r>
        <w:t>frist</w:t>
      </w:r>
      <w:proofErr w:type="spellEnd"/>
      <w:r>
        <w:t>,</w:t>
      </w:r>
      <w:r>
        <w:br/>
      </w:r>
      <w:proofErr w:type="spellStart"/>
      <w:r>
        <w:t>züch</w:t>
      </w:r>
      <w:proofErr w:type="spellEnd"/>
      <w:r>
        <w:t xml:space="preserve"> uns zu dir </w:t>
      </w:r>
      <w:proofErr w:type="spellStart"/>
      <w:r>
        <w:t>inn</w:t>
      </w:r>
      <w:proofErr w:type="spellEnd"/>
      <w:r>
        <w:t xml:space="preserve"> </w:t>
      </w:r>
      <w:proofErr w:type="spellStart"/>
      <w:r>
        <w:t>himmel</w:t>
      </w:r>
      <w:proofErr w:type="spellEnd"/>
      <w:r>
        <w:t>.</w:t>
      </w:r>
    </w:p>
    <w:p w14:paraId="4D6B0232" w14:textId="77777777" w:rsidR="004D0ECC" w:rsidRDefault="004D0ECC" w:rsidP="004D0ECC">
      <w:pPr>
        <w:pStyle w:val="StandardWeb"/>
      </w:pPr>
      <w:r>
        <w:t xml:space="preserve">Ich </w:t>
      </w:r>
      <w:proofErr w:type="spellStart"/>
      <w:r>
        <w:t>gloub</w:t>
      </w:r>
      <w:proofErr w:type="spellEnd"/>
      <w:r>
        <w:t xml:space="preserve"> </w:t>
      </w:r>
      <w:proofErr w:type="spellStart"/>
      <w:r>
        <w:t>ouch</w:t>
      </w:r>
      <w:proofErr w:type="spellEnd"/>
      <w:r>
        <w:t xml:space="preserve">, das er mit der </w:t>
      </w:r>
      <w:proofErr w:type="spellStart"/>
      <w:r>
        <w:t>zyt</w:t>
      </w:r>
      <w:proofErr w:type="spellEnd"/>
      <w:r>
        <w:t>,</w:t>
      </w:r>
      <w:r>
        <w:br/>
      </w:r>
      <w:proofErr w:type="spellStart"/>
      <w:r>
        <w:t>glych</w:t>
      </w:r>
      <w:proofErr w:type="spellEnd"/>
      <w:r>
        <w:t xml:space="preserve"> wie er </w:t>
      </w:r>
      <w:proofErr w:type="spellStart"/>
      <w:r>
        <w:t>ufgestigen</w:t>
      </w:r>
      <w:proofErr w:type="spellEnd"/>
      <w:r>
        <w:t>,</w:t>
      </w:r>
      <w:r>
        <w:br/>
      </w:r>
      <w:proofErr w:type="spellStart"/>
      <w:r>
        <w:t>Werd</w:t>
      </w:r>
      <w:proofErr w:type="spellEnd"/>
      <w:r>
        <w:t xml:space="preserve"> wider kommen: ist </w:t>
      </w:r>
      <w:proofErr w:type="spellStart"/>
      <w:r>
        <w:t>nit</w:t>
      </w:r>
      <w:proofErr w:type="spellEnd"/>
      <w:r>
        <w:t xml:space="preserve"> </w:t>
      </w:r>
      <w:proofErr w:type="spellStart"/>
      <w:r>
        <w:t>wyt</w:t>
      </w:r>
      <w:proofErr w:type="spellEnd"/>
      <w:r>
        <w:t>,</w:t>
      </w:r>
      <w:r>
        <w:br/>
      </w:r>
      <w:proofErr w:type="spellStart"/>
      <w:r>
        <w:t>wiewol</w:t>
      </w:r>
      <w:proofErr w:type="spellEnd"/>
      <w:r>
        <w:t xml:space="preserve"> die stund </w:t>
      </w:r>
      <w:proofErr w:type="spellStart"/>
      <w:r>
        <w:t>verschwigen</w:t>
      </w:r>
      <w:proofErr w:type="spellEnd"/>
      <w:r>
        <w:t>,</w:t>
      </w:r>
      <w:r>
        <w:br/>
        <w:t xml:space="preserve">Die </w:t>
      </w:r>
      <w:proofErr w:type="spellStart"/>
      <w:r>
        <w:t>zeichen</w:t>
      </w:r>
      <w:proofErr w:type="spellEnd"/>
      <w:r>
        <w:t xml:space="preserve"> aber </w:t>
      </w:r>
      <w:proofErr w:type="spellStart"/>
      <w:r>
        <w:t>wüssend</w:t>
      </w:r>
      <w:proofErr w:type="spellEnd"/>
      <w:r>
        <w:t xml:space="preserve"> wir,</w:t>
      </w:r>
      <w:r>
        <w:br/>
      </w:r>
      <w:proofErr w:type="spellStart"/>
      <w:r>
        <w:t>vilycht</w:t>
      </w:r>
      <w:proofErr w:type="spellEnd"/>
      <w:r>
        <w:t xml:space="preserve"> sind </w:t>
      </w:r>
      <w:proofErr w:type="spellStart"/>
      <w:r>
        <w:t>sy</w:t>
      </w:r>
      <w:proofErr w:type="spellEnd"/>
      <w:r>
        <w:t xml:space="preserve"> </w:t>
      </w:r>
      <w:proofErr w:type="spellStart"/>
      <w:r>
        <w:t>verloffen</w:t>
      </w:r>
      <w:proofErr w:type="spellEnd"/>
      <w:r>
        <w:t xml:space="preserve"> schier,</w:t>
      </w:r>
      <w:r>
        <w:br/>
      </w:r>
      <w:proofErr w:type="spellStart"/>
      <w:r>
        <w:t>ee</w:t>
      </w:r>
      <w:proofErr w:type="spellEnd"/>
      <w:r>
        <w:t xml:space="preserve"> das wirs recht </w:t>
      </w:r>
      <w:proofErr w:type="spellStart"/>
      <w:r>
        <w:t>bedencken</w:t>
      </w:r>
      <w:proofErr w:type="spellEnd"/>
      <w:r>
        <w:t>.</w:t>
      </w:r>
    </w:p>
    <w:p w14:paraId="1D40227D" w14:textId="77777777" w:rsidR="004D0ECC" w:rsidRDefault="004D0ECC" w:rsidP="004D0ECC">
      <w:pPr>
        <w:pStyle w:val="StandardWeb"/>
      </w:pPr>
      <w:r>
        <w:t xml:space="preserve">Die </w:t>
      </w:r>
      <w:proofErr w:type="spellStart"/>
      <w:r>
        <w:t>wält</w:t>
      </w:r>
      <w:proofErr w:type="spellEnd"/>
      <w:r>
        <w:t xml:space="preserve"> hats alles für ein </w:t>
      </w:r>
      <w:proofErr w:type="spellStart"/>
      <w:r>
        <w:t>schimpff</w:t>
      </w:r>
      <w:proofErr w:type="spellEnd"/>
      <w:r>
        <w:t>,</w:t>
      </w:r>
      <w:r>
        <w:br/>
        <w:t xml:space="preserve">wie </w:t>
      </w:r>
      <w:proofErr w:type="spellStart"/>
      <w:r>
        <w:t>vil</w:t>
      </w:r>
      <w:proofErr w:type="spellEnd"/>
      <w:r>
        <w:t xml:space="preserve"> </w:t>
      </w:r>
      <w:proofErr w:type="spellStart"/>
      <w:r>
        <w:t>sy</w:t>
      </w:r>
      <w:proofErr w:type="spellEnd"/>
      <w:r>
        <w:t xml:space="preserve"> </w:t>
      </w:r>
      <w:proofErr w:type="spellStart"/>
      <w:r>
        <w:t>rümpt</w:t>
      </w:r>
      <w:proofErr w:type="spellEnd"/>
      <w:r>
        <w:t xml:space="preserve"> mit worten,</w:t>
      </w:r>
      <w:r>
        <w:br/>
        <w:t xml:space="preserve">Allein das </w:t>
      </w:r>
      <w:proofErr w:type="spellStart"/>
      <w:r>
        <w:t>sy</w:t>
      </w:r>
      <w:proofErr w:type="spellEnd"/>
      <w:r>
        <w:t xml:space="preserve"> </w:t>
      </w:r>
      <w:proofErr w:type="spellStart"/>
      <w:r>
        <w:t>jrn</w:t>
      </w:r>
      <w:proofErr w:type="spellEnd"/>
      <w:r>
        <w:t xml:space="preserve"> </w:t>
      </w:r>
      <w:proofErr w:type="spellStart"/>
      <w:r>
        <w:t>sünden</w:t>
      </w:r>
      <w:proofErr w:type="spellEnd"/>
      <w:r>
        <w:t xml:space="preserve"> </w:t>
      </w:r>
      <w:proofErr w:type="spellStart"/>
      <w:r>
        <w:t>glimpff</w:t>
      </w:r>
      <w:proofErr w:type="spellEnd"/>
      <w:r>
        <w:t>,</w:t>
      </w:r>
      <w:r>
        <w:br/>
        <w:t xml:space="preserve">Gott geb, wo </w:t>
      </w:r>
      <w:proofErr w:type="spellStart"/>
      <w:r>
        <w:t>dhelle</w:t>
      </w:r>
      <w:proofErr w:type="spellEnd"/>
      <w:r>
        <w:t xml:space="preserve"> </w:t>
      </w:r>
      <w:proofErr w:type="spellStart"/>
      <w:r>
        <w:t>porten</w:t>
      </w:r>
      <w:proofErr w:type="spellEnd"/>
      <w:r>
        <w:t>,</w:t>
      </w:r>
      <w:r>
        <w:br/>
      </w:r>
      <w:proofErr w:type="spellStart"/>
      <w:r>
        <w:t>Sy</w:t>
      </w:r>
      <w:proofErr w:type="spellEnd"/>
      <w:r>
        <w:t xml:space="preserve"> </w:t>
      </w:r>
      <w:proofErr w:type="spellStart"/>
      <w:r>
        <w:t>denckt</w:t>
      </w:r>
      <w:proofErr w:type="spellEnd"/>
      <w:r>
        <w:t xml:space="preserve"> </w:t>
      </w:r>
      <w:proofErr w:type="spellStart"/>
      <w:r>
        <w:t>nit</w:t>
      </w:r>
      <w:proofErr w:type="spellEnd"/>
      <w:r>
        <w:t xml:space="preserve"> an den grossen tag,</w:t>
      </w:r>
      <w:r>
        <w:br/>
        <w:t xml:space="preserve">ob er </w:t>
      </w:r>
      <w:proofErr w:type="spellStart"/>
      <w:r>
        <w:t>sy</w:t>
      </w:r>
      <w:proofErr w:type="spellEnd"/>
      <w:r>
        <w:t xml:space="preserve"> </w:t>
      </w:r>
      <w:proofErr w:type="spellStart"/>
      <w:r>
        <w:t>treff</w:t>
      </w:r>
      <w:proofErr w:type="spellEnd"/>
      <w:r>
        <w:t xml:space="preserve"> mit </w:t>
      </w:r>
      <w:proofErr w:type="spellStart"/>
      <w:r>
        <w:t>wee</w:t>
      </w:r>
      <w:proofErr w:type="spellEnd"/>
      <w:r>
        <w:t xml:space="preserve"> und klag,</w:t>
      </w:r>
      <w:r>
        <w:br/>
        <w:t xml:space="preserve">da </w:t>
      </w:r>
      <w:proofErr w:type="spellStart"/>
      <w:r>
        <w:t>rüw</w:t>
      </w:r>
      <w:proofErr w:type="spellEnd"/>
      <w:r>
        <w:t xml:space="preserve"> und </w:t>
      </w:r>
      <w:proofErr w:type="spellStart"/>
      <w:r>
        <w:t>buß</w:t>
      </w:r>
      <w:proofErr w:type="spellEnd"/>
      <w:r>
        <w:t xml:space="preserve"> verloren.</w:t>
      </w:r>
    </w:p>
    <w:p w14:paraId="4077E595" w14:textId="77777777" w:rsidR="004D0ECC" w:rsidRDefault="004D0ECC" w:rsidP="004D0ECC">
      <w:pPr>
        <w:pStyle w:val="StandardWeb"/>
      </w:pPr>
      <w:proofErr w:type="spellStart"/>
      <w:r>
        <w:t>Hüt</w:t>
      </w:r>
      <w:proofErr w:type="spellEnd"/>
      <w:r>
        <w:t xml:space="preserve"> halt mans fest der </w:t>
      </w:r>
      <w:proofErr w:type="spellStart"/>
      <w:r>
        <w:t>himmelfart</w:t>
      </w:r>
      <w:proofErr w:type="spellEnd"/>
      <w:r>
        <w:br/>
        <w:t>durch Christum unsern Herren,</w:t>
      </w:r>
      <w:r>
        <w:br/>
        <w:t xml:space="preserve">Noch haltend </w:t>
      </w:r>
      <w:proofErr w:type="spellStart"/>
      <w:r>
        <w:t>vil</w:t>
      </w:r>
      <w:proofErr w:type="spellEnd"/>
      <w:r>
        <w:t xml:space="preserve"> die </w:t>
      </w:r>
      <w:proofErr w:type="spellStart"/>
      <w:r>
        <w:t>widerpart</w:t>
      </w:r>
      <w:proofErr w:type="spellEnd"/>
      <w:r>
        <w:t>,</w:t>
      </w:r>
      <w:r>
        <w:br/>
        <w:t xml:space="preserve">dies </w:t>
      </w:r>
      <w:proofErr w:type="spellStart"/>
      <w:r>
        <w:t>zyt</w:t>
      </w:r>
      <w:proofErr w:type="spellEnd"/>
      <w:r>
        <w:t xml:space="preserve"> mit </w:t>
      </w:r>
      <w:proofErr w:type="spellStart"/>
      <w:r>
        <w:t>schand</w:t>
      </w:r>
      <w:proofErr w:type="spellEnd"/>
      <w:r>
        <w:t xml:space="preserve"> </w:t>
      </w:r>
      <w:proofErr w:type="spellStart"/>
      <w:r>
        <w:t>verzeeren</w:t>
      </w:r>
      <w:proofErr w:type="spellEnd"/>
      <w:r>
        <w:t>,</w:t>
      </w:r>
      <w:r>
        <w:br/>
        <w:t xml:space="preserve">Das </w:t>
      </w:r>
      <w:proofErr w:type="spellStart"/>
      <w:r>
        <w:t>hochzyt</w:t>
      </w:r>
      <w:proofErr w:type="spellEnd"/>
      <w:r>
        <w:t xml:space="preserve"> </w:t>
      </w:r>
      <w:proofErr w:type="spellStart"/>
      <w:r>
        <w:t>kleid</w:t>
      </w:r>
      <w:proofErr w:type="spellEnd"/>
      <w:r>
        <w:t xml:space="preserve"> </w:t>
      </w:r>
      <w:proofErr w:type="spellStart"/>
      <w:r>
        <w:t>hand</w:t>
      </w:r>
      <w:proofErr w:type="spellEnd"/>
      <w:r>
        <w:t xml:space="preserve"> </w:t>
      </w:r>
      <w:proofErr w:type="spellStart"/>
      <w:r>
        <w:t>sy</w:t>
      </w:r>
      <w:proofErr w:type="spellEnd"/>
      <w:r>
        <w:t xml:space="preserve"> </w:t>
      </w:r>
      <w:proofErr w:type="spellStart"/>
      <w:r>
        <w:t>nit</w:t>
      </w:r>
      <w:proofErr w:type="spellEnd"/>
      <w:r>
        <w:t xml:space="preserve"> an,</w:t>
      </w:r>
      <w:r>
        <w:br/>
      </w:r>
      <w:proofErr w:type="spellStart"/>
      <w:r>
        <w:t>sy</w:t>
      </w:r>
      <w:proofErr w:type="spellEnd"/>
      <w:r>
        <w:t xml:space="preserve"> werden aber </w:t>
      </w:r>
      <w:proofErr w:type="spellStart"/>
      <w:r>
        <w:t>dencken</w:t>
      </w:r>
      <w:proofErr w:type="spellEnd"/>
      <w:r>
        <w:t xml:space="preserve"> dran,</w:t>
      </w:r>
      <w:r>
        <w:br/>
        <w:t xml:space="preserve">was wir </w:t>
      </w:r>
      <w:proofErr w:type="spellStart"/>
      <w:r>
        <w:t>yetz</w:t>
      </w:r>
      <w:proofErr w:type="spellEnd"/>
      <w:r>
        <w:t xml:space="preserve"> </w:t>
      </w:r>
      <w:proofErr w:type="spellStart"/>
      <w:r>
        <w:t>hand</w:t>
      </w:r>
      <w:proofErr w:type="spellEnd"/>
      <w:r>
        <w:t xml:space="preserve"> gesungen.</w:t>
      </w:r>
    </w:p>
    <w:p w14:paraId="52AF6C9B" w14:textId="77777777" w:rsidR="004D0ECC" w:rsidRDefault="004D0ECC" w:rsidP="004D0ECC">
      <w:pPr>
        <w:pStyle w:val="StandardWeb"/>
      </w:pPr>
      <w:r>
        <w:t xml:space="preserve">Gott wöll, das unser </w:t>
      </w:r>
      <w:proofErr w:type="spellStart"/>
      <w:r>
        <w:t>hertz</w:t>
      </w:r>
      <w:proofErr w:type="spellEnd"/>
      <w:r>
        <w:t xml:space="preserve"> und </w:t>
      </w:r>
      <w:proofErr w:type="spellStart"/>
      <w:r>
        <w:t>mund</w:t>
      </w:r>
      <w:proofErr w:type="spellEnd"/>
      <w:r>
        <w:br/>
        <w:t xml:space="preserve">mit </w:t>
      </w:r>
      <w:proofErr w:type="spellStart"/>
      <w:r>
        <w:t>warheit</w:t>
      </w:r>
      <w:proofErr w:type="spellEnd"/>
      <w:r>
        <w:t xml:space="preserve"> </w:t>
      </w:r>
      <w:proofErr w:type="spellStart"/>
      <w:r>
        <w:t>zsamen</w:t>
      </w:r>
      <w:proofErr w:type="spellEnd"/>
      <w:r>
        <w:t xml:space="preserve"> stimme</w:t>
      </w:r>
      <w:r>
        <w:br/>
      </w:r>
      <w:proofErr w:type="spellStart"/>
      <w:r>
        <w:t>Unnd</w:t>
      </w:r>
      <w:proofErr w:type="spellEnd"/>
      <w:r>
        <w:t xml:space="preserve"> </w:t>
      </w:r>
      <w:proofErr w:type="spellStart"/>
      <w:r>
        <w:t>gdenckind</w:t>
      </w:r>
      <w:proofErr w:type="spellEnd"/>
      <w:r>
        <w:t xml:space="preserve"> all der </w:t>
      </w:r>
      <w:proofErr w:type="spellStart"/>
      <w:r>
        <w:t>letsten</w:t>
      </w:r>
      <w:proofErr w:type="spellEnd"/>
      <w:r>
        <w:t xml:space="preserve"> stund,</w:t>
      </w:r>
      <w:r>
        <w:br/>
        <w:t xml:space="preserve">was sich der selben </w:t>
      </w:r>
      <w:proofErr w:type="spellStart"/>
      <w:r>
        <w:t>zimme</w:t>
      </w:r>
      <w:proofErr w:type="spellEnd"/>
      <w:r>
        <w:t>,</w:t>
      </w:r>
      <w:r>
        <w:br/>
        <w:t xml:space="preserve">Das </w:t>
      </w:r>
      <w:proofErr w:type="spellStart"/>
      <w:r>
        <w:t>unns</w:t>
      </w:r>
      <w:proofErr w:type="spellEnd"/>
      <w:r>
        <w:t xml:space="preserve"> die </w:t>
      </w:r>
      <w:proofErr w:type="spellStart"/>
      <w:r>
        <w:t>wolcken</w:t>
      </w:r>
      <w:proofErr w:type="spellEnd"/>
      <w:r>
        <w:t xml:space="preserve"> </w:t>
      </w:r>
      <w:proofErr w:type="spellStart"/>
      <w:r>
        <w:t>tragind</w:t>
      </w:r>
      <w:proofErr w:type="spellEnd"/>
      <w:r>
        <w:t xml:space="preserve"> </w:t>
      </w:r>
      <w:proofErr w:type="spellStart"/>
      <w:r>
        <w:t>ouch</w:t>
      </w:r>
      <w:proofErr w:type="spellEnd"/>
      <w:r>
        <w:br/>
        <w:t xml:space="preserve">mit Christo in den </w:t>
      </w:r>
      <w:proofErr w:type="spellStart"/>
      <w:r>
        <w:t>himmel</w:t>
      </w:r>
      <w:proofErr w:type="spellEnd"/>
      <w:r>
        <w:t xml:space="preserve"> hoch,</w:t>
      </w:r>
      <w:r>
        <w:br/>
      </w:r>
      <w:proofErr w:type="spellStart"/>
      <w:r>
        <w:t>hilff</w:t>
      </w:r>
      <w:proofErr w:type="spellEnd"/>
      <w:r>
        <w:t xml:space="preserve"> Gott, das wirs </w:t>
      </w:r>
      <w:proofErr w:type="spellStart"/>
      <w:r>
        <w:t>erfarind</w:t>
      </w:r>
      <w:proofErr w:type="spellEnd"/>
      <w:r>
        <w:t xml:space="preserve">. </w:t>
      </w:r>
    </w:p>
    <w:p w14:paraId="2EE64A3B" w14:textId="02301D84" w:rsidR="004D0ECC" w:rsidRDefault="004D0ECC" w:rsidP="004D0ECC">
      <w:pPr>
        <w:pStyle w:val="berschrift2"/>
      </w:pPr>
      <w:r>
        <w:rPr>
          <w:rStyle w:val="screen-reader-text"/>
        </w:rPr>
        <w:t xml:space="preserve">Die acht </w:t>
      </w:r>
      <w:proofErr w:type="spellStart"/>
      <w:r>
        <w:rPr>
          <w:rStyle w:val="screen-reader-text"/>
        </w:rPr>
        <w:t>Säligkeiten</w:t>
      </w:r>
      <w:proofErr w:type="spellEnd"/>
      <w:r>
        <w:rPr>
          <w:rStyle w:val="screen-reader-text"/>
        </w:rPr>
        <w:t>.</w:t>
      </w:r>
      <w:r>
        <w:t xml:space="preserve"> </w:t>
      </w:r>
    </w:p>
    <w:p w14:paraId="020FBC54" w14:textId="77777777" w:rsidR="004D0ECC" w:rsidRDefault="004D0ECC" w:rsidP="004D0ECC">
      <w:pPr>
        <w:pStyle w:val="StandardWeb"/>
      </w:pPr>
      <w:proofErr w:type="spellStart"/>
      <w:r>
        <w:t>CHristus</w:t>
      </w:r>
      <w:proofErr w:type="spellEnd"/>
      <w:r>
        <w:t xml:space="preserve"> mit </w:t>
      </w:r>
      <w:proofErr w:type="spellStart"/>
      <w:r>
        <w:t>sinen</w:t>
      </w:r>
      <w:proofErr w:type="spellEnd"/>
      <w:r>
        <w:t xml:space="preserve"> jüngern </w:t>
      </w:r>
      <w:proofErr w:type="spellStart"/>
      <w:r>
        <w:t>gieng</w:t>
      </w:r>
      <w:proofErr w:type="spellEnd"/>
      <w:r>
        <w:br/>
        <w:t xml:space="preserve">uff einen </w:t>
      </w:r>
      <w:proofErr w:type="spellStart"/>
      <w:r>
        <w:t>berg</w:t>
      </w:r>
      <w:proofErr w:type="spellEnd"/>
      <w:r>
        <w:t xml:space="preserve"> gar hoch, </w:t>
      </w:r>
      <w:proofErr w:type="spellStart"/>
      <w:r>
        <w:t>anfieng</w:t>
      </w:r>
      <w:proofErr w:type="spellEnd"/>
      <w:r>
        <w:br/>
        <w:t xml:space="preserve">Zu leeren mit </w:t>
      </w:r>
      <w:proofErr w:type="spellStart"/>
      <w:r>
        <w:t>sim</w:t>
      </w:r>
      <w:proofErr w:type="spellEnd"/>
      <w:r>
        <w:t xml:space="preserve"> </w:t>
      </w:r>
      <w:proofErr w:type="spellStart"/>
      <w:r>
        <w:t>heilgen</w:t>
      </w:r>
      <w:proofErr w:type="spellEnd"/>
      <w:r>
        <w:t xml:space="preserve"> </w:t>
      </w:r>
      <w:proofErr w:type="spellStart"/>
      <w:r>
        <w:t>mund</w:t>
      </w:r>
      <w:proofErr w:type="spellEnd"/>
      <w:r>
        <w:t>,</w:t>
      </w:r>
      <w:r>
        <w:br/>
        <w:t xml:space="preserve">was doch der </w:t>
      </w:r>
      <w:proofErr w:type="spellStart"/>
      <w:r>
        <w:t>säligkeit</w:t>
      </w:r>
      <w:proofErr w:type="spellEnd"/>
      <w:r>
        <w:t xml:space="preserve"> </w:t>
      </w:r>
      <w:proofErr w:type="spellStart"/>
      <w:r>
        <w:t>grund</w:t>
      </w:r>
      <w:proofErr w:type="spellEnd"/>
      <w:r>
        <w:t xml:space="preserve">. </w:t>
      </w:r>
      <w:proofErr w:type="spellStart"/>
      <w:r>
        <w:t>Kyrieleison</w:t>
      </w:r>
      <w:proofErr w:type="spellEnd"/>
      <w:r>
        <w:t>.</w:t>
      </w:r>
    </w:p>
    <w:p w14:paraId="30B89192" w14:textId="77777777" w:rsidR="004D0ECC" w:rsidRDefault="004D0ECC" w:rsidP="004D0ECC">
      <w:pPr>
        <w:pStyle w:val="StandardWeb"/>
      </w:pPr>
      <w:proofErr w:type="spellStart"/>
      <w:r>
        <w:t>Sälig</w:t>
      </w:r>
      <w:proofErr w:type="spellEnd"/>
      <w:r>
        <w:t xml:space="preserve"> sind die ja geistlich arm,</w:t>
      </w:r>
      <w:r>
        <w:br/>
        <w:t xml:space="preserve">damit sich </w:t>
      </w:r>
      <w:proofErr w:type="spellStart"/>
      <w:r>
        <w:t>jren</w:t>
      </w:r>
      <w:proofErr w:type="spellEnd"/>
      <w:r>
        <w:t xml:space="preserve"> Gott erbarm,</w:t>
      </w:r>
      <w:r>
        <w:br/>
        <w:t xml:space="preserve">In </w:t>
      </w:r>
      <w:proofErr w:type="spellStart"/>
      <w:r>
        <w:t>demut</w:t>
      </w:r>
      <w:proofErr w:type="spellEnd"/>
      <w:r>
        <w:t xml:space="preserve"> </w:t>
      </w:r>
      <w:proofErr w:type="spellStart"/>
      <w:r>
        <w:t>wandlend</w:t>
      </w:r>
      <w:proofErr w:type="spellEnd"/>
      <w:r>
        <w:t xml:space="preserve"> </w:t>
      </w:r>
      <w:proofErr w:type="spellStart"/>
      <w:r>
        <w:t>willigklich</w:t>
      </w:r>
      <w:proofErr w:type="spellEnd"/>
      <w:r>
        <w:t>,</w:t>
      </w:r>
      <w:r>
        <w:br/>
        <w:t xml:space="preserve">drum </w:t>
      </w:r>
      <w:proofErr w:type="spellStart"/>
      <w:r>
        <w:t>ghörends</w:t>
      </w:r>
      <w:proofErr w:type="spellEnd"/>
      <w:r>
        <w:t xml:space="preserve"> in Gottes </w:t>
      </w:r>
      <w:proofErr w:type="spellStart"/>
      <w:r>
        <w:t>rych</w:t>
      </w:r>
      <w:proofErr w:type="spellEnd"/>
      <w:r>
        <w:t xml:space="preserve">. </w:t>
      </w:r>
      <w:proofErr w:type="spellStart"/>
      <w:r>
        <w:t>Kyrieleison</w:t>
      </w:r>
      <w:proofErr w:type="spellEnd"/>
      <w:r>
        <w:t>.</w:t>
      </w:r>
    </w:p>
    <w:p w14:paraId="33B56A94" w14:textId="77777777" w:rsidR="004D0ECC" w:rsidRDefault="004D0ECC" w:rsidP="004D0ECC">
      <w:pPr>
        <w:pStyle w:val="StandardWeb"/>
      </w:pPr>
      <w:r>
        <w:t xml:space="preserve">Die leid tragend </w:t>
      </w:r>
      <w:proofErr w:type="spellStart"/>
      <w:r>
        <w:t>umb</w:t>
      </w:r>
      <w:proofErr w:type="spellEnd"/>
      <w:r>
        <w:t xml:space="preserve"> </w:t>
      </w:r>
      <w:proofErr w:type="spellStart"/>
      <w:r>
        <w:t>alls</w:t>
      </w:r>
      <w:proofErr w:type="spellEnd"/>
      <w:r>
        <w:t xml:space="preserve"> unrecht,</w:t>
      </w:r>
      <w:r>
        <w:br/>
      </w:r>
      <w:proofErr w:type="spellStart"/>
      <w:r>
        <w:t>zelt</w:t>
      </w:r>
      <w:proofErr w:type="spellEnd"/>
      <w:r>
        <w:t xml:space="preserve"> Christus </w:t>
      </w:r>
      <w:proofErr w:type="spellStart"/>
      <w:r>
        <w:t>ouch</w:t>
      </w:r>
      <w:proofErr w:type="spellEnd"/>
      <w:r>
        <w:t xml:space="preserve"> zum </w:t>
      </w:r>
      <w:proofErr w:type="spellStart"/>
      <w:r>
        <w:t>sälgen</w:t>
      </w:r>
      <w:proofErr w:type="spellEnd"/>
      <w:r>
        <w:t xml:space="preserve"> </w:t>
      </w:r>
      <w:proofErr w:type="spellStart"/>
      <w:r>
        <w:t>gschlächt</w:t>
      </w:r>
      <w:proofErr w:type="spellEnd"/>
      <w:r>
        <w:t>,</w:t>
      </w:r>
      <w:r>
        <w:br/>
      </w:r>
      <w:proofErr w:type="spellStart"/>
      <w:r>
        <w:t>Sy</w:t>
      </w:r>
      <w:proofErr w:type="spellEnd"/>
      <w:r>
        <w:t xml:space="preserve"> werdend </w:t>
      </w:r>
      <w:proofErr w:type="spellStart"/>
      <w:r>
        <w:t>tröst</w:t>
      </w:r>
      <w:proofErr w:type="spellEnd"/>
      <w:r>
        <w:t xml:space="preserve"> und </w:t>
      </w:r>
      <w:proofErr w:type="spellStart"/>
      <w:r>
        <w:t>wol</w:t>
      </w:r>
      <w:proofErr w:type="spellEnd"/>
      <w:r>
        <w:t xml:space="preserve"> </w:t>
      </w:r>
      <w:proofErr w:type="spellStart"/>
      <w:r>
        <w:t>bewart</w:t>
      </w:r>
      <w:proofErr w:type="spellEnd"/>
      <w:r>
        <w:t>,</w:t>
      </w:r>
      <w:r>
        <w:br/>
        <w:t xml:space="preserve">so </w:t>
      </w:r>
      <w:proofErr w:type="spellStart"/>
      <w:r>
        <w:t>wältlich</w:t>
      </w:r>
      <w:proofErr w:type="spellEnd"/>
      <w:r>
        <w:t xml:space="preserve"> </w:t>
      </w:r>
      <w:proofErr w:type="spellStart"/>
      <w:r>
        <w:t>fröud</w:t>
      </w:r>
      <w:proofErr w:type="spellEnd"/>
      <w:r>
        <w:t xml:space="preserve"> </w:t>
      </w:r>
      <w:proofErr w:type="spellStart"/>
      <w:r>
        <w:t>zhelle</w:t>
      </w:r>
      <w:proofErr w:type="spellEnd"/>
      <w:r>
        <w:t xml:space="preserve"> </w:t>
      </w:r>
      <w:proofErr w:type="spellStart"/>
      <w:r>
        <w:t>fart</w:t>
      </w:r>
      <w:proofErr w:type="spellEnd"/>
      <w:r>
        <w:t xml:space="preserve">. </w:t>
      </w:r>
      <w:proofErr w:type="spellStart"/>
      <w:r>
        <w:t>Kyrieleison</w:t>
      </w:r>
      <w:proofErr w:type="spellEnd"/>
      <w:r>
        <w:t>.</w:t>
      </w:r>
    </w:p>
    <w:p w14:paraId="51C686C2" w14:textId="77777777" w:rsidR="004D0ECC" w:rsidRDefault="004D0ECC" w:rsidP="004D0ECC">
      <w:pPr>
        <w:pStyle w:val="StandardWeb"/>
      </w:pPr>
      <w:proofErr w:type="spellStart"/>
      <w:r>
        <w:t>Sälig</w:t>
      </w:r>
      <w:proofErr w:type="spellEnd"/>
      <w:r>
        <w:t xml:space="preserve"> sind die eins </w:t>
      </w:r>
      <w:proofErr w:type="spellStart"/>
      <w:r>
        <w:t>senfften</w:t>
      </w:r>
      <w:proofErr w:type="spellEnd"/>
      <w:r>
        <w:t xml:space="preserve"> </w:t>
      </w:r>
      <w:proofErr w:type="spellStart"/>
      <w:r>
        <w:t>gmüt</w:t>
      </w:r>
      <w:proofErr w:type="spellEnd"/>
      <w:r>
        <w:t>,</w:t>
      </w:r>
      <w:r>
        <w:br/>
      </w:r>
      <w:proofErr w:type="spellStart"/>
      <w:r>
        <w:t>welchs</w:t>
      </w:r>
      <w:proofErr w:type="spellEnd"/>
      <w:r>
        <w:t xml:space="preserve"> </w:t>
      </w:r>
      <w:proofErr w:type="spellStart"/>
      <w:r>
        <w:t>dliebe</w:t>
      </w:r>
      <w:proofErr w:type="spellEnd"/>
      <w:r>
        <w:t xml:space="preserve"> für </w:t>
      </w:r>
      <w:proofErr w:type="spellStart"/>
      <w:r>
        <w:t>alls</w:t>
      </w:r>
      <w:proofErr w:type="spellEnd"/>
      <w:r>
        <w:t xml:space="preserve"> </w:t>
      </w:r>
      <w:proofErr w:type="spellStart"/>
      <w:r>
        <w:t>zytlich</w:t>
      </w:r>
      <w:proofErr w:type="spellEnd"/>
      <w:r>
        <w:t xml:space="preserve"> </w:t>
      </w:r>
      <w:proofErr w:type="spellStart"/>
      <w:r>
        <w:t>bhüt</w:t>
      </w:r>
      <w:proofErr w:type="spellEnd"/>
      <w:r>
        <w:t>,</w:t>
      </w:r>
      <w:r>
        <w:br/>
      </w:r>
      <w:proofErr w:type="spellStart"/>
      <w:r>
        <w:t>Sy</w:t>
      </w:r>
      <w:proofErr w:type="spellEnd"/>
      <w:r>
        <w:t xml:space="preserve"> </w:t>
      </w:r>
      <w:proofErr w:type="spellStart"/>
      <w:r>
        <w:t>handlend</w:t>
      </w:r>
      <w:proofErr w:type="spellEnd"/>
      <w:r>
        <w:t xml:space="preserve"> </w:t>
      </w:r>
      <w:proofErr w:type="spellStart"/>
      <w:r>
        <w:t>alls</w:t>
      </w:r>
      <w:proofErr w:type="spellEnd"/>
      <w:r>
        <w:t xml:space="preserve"> mit </w:t>
      </w:r>
      <w:proofErr w:type="spellStart"/>
      <w:r>
        <w:t>glimpff</w:t>
      </w:r>
      <w:proofErr w:type="spellEnd"/>
      <w:r>
        <w:t xml:space="preserve"> </w:t>
      </w:r>
      <w:proofErr w:type="spellStart"/>
      <w:r>
        <w:t>unnd</w:t>
      </w:r>
      <w:proofErr w:type="spellEnd"/>
      <w:r>
        <w:t xml:space="preserve"> füg,</w:t>
      </w:r>
      <w:r>
        <w:br/>
      </w:r>
      <w:proofErr w:type="spellStart"/>
      <w:r>
        <w:t>drumb</w:t>
      </w:r>
      <w:proofErr w:type="spellEnd"/>
      <w:r>
        <w:t xml:space="preserve"> </w:t>
      </w:r>
      <w:proofErr w:type="spellStart"/>
      <w:r>
        <w:t>wirdt</w:t>
      </w:r>
      <w:proofErr w:type="spellEnd"/>
      <w:r>
        <w:t xml:space="preserve"> </w:t>
      </w:r>
      <w:proofErr w:type="spellStart"/>
      <w:r>
        <w:t>jn</w:t>
      </w:r>
      <w:proofErr w:type="spellEnd"/>
      <w:r>
        <w:t xml:space="preserve"> hie und </w:t>
      </w:r>
      <w:proofErr w:type="spellStart"/>
      <w:r>
        <w:t>dört</w:t>
      </w:r>
      <w:proofErr w:type="spellEnd"/>
      <w:r>
        <w:t xml:space="preserve"> gnug. </w:t>
      </w:r>
      <w:proofErr w:type="spellStart"/>
      <w:r>
        <w:t>Kyrieleison</w:t>
      </w:r>
      <w:proofErr w:type="spellEnd"/>
      <w:r>
        <w:t>.</w:t>
      </w:r>
    </w:p>
    <w:p w14:paraId="482C95E5" w14:textId="77777777" w:rsidR="004D0ECC" w:rsidRDefault="004D0ECC" w:rsidP="004D0ECC">
      <w:pPr>
        <w:pStyle w:val="StandardWeb"/>
      </w:pPr>
      <w:proofErr w:type="spellStart"/>
      <w:r>
        <w:t>Sälig</w:t>
      </w:r>
      <w:proofErr w:type="spellEnd"/>
      <w:r>
        <w:t xml:space="preserve"> sind </w:t>
      </w:r>
      <w:proofErr w:type="spellStart"/>
      <w:r>
        <w:t>ouch</w:t>
      </w:r>
      <w:proofErr w:type="spellEnd"/>
      <w:r>
        <w:t xml:space="preserve">, den es </w:t>
      </w:r>
      <w:proofErr w:type="spellStart"/>
      <w:r>
        <w:t>darumb</w:t>
      </w:r>
      <w:proofErr w:type="spellEnd"/>
      <w:r>
        <w:br/>
      </w:r>
      <w:proofErr w:type="spellStart"/>
      <w:r>
        <w:t>zethun</w:t>
      </w:r>
      <w:proofErr w:type="spellEnd"/>
      <w:r>
        <w:t xml:space="preserve"> ist, das </w:t>
      </w:r>
      <w:proofErr w:type="spellStart"/>
      <w:r>
        <w:t>sy</w:t>
      </w:r>
      <w:proofErr w:type="spellEnd"/>
      <w:r>
        <w:t xml:space="preserve"> </w:t>
      </w:r>
      <w:proofErr w:type="spellStart"/>
      <w:r>
        <w:t>werdind</w:t>
      </w:r>
      <w:proofErr w:type="spellEnd"/>
      <w:r>
        <w:t xml:space="preserve"> </w:t>
      </w:r>
      <w:proofErr w:type="spellStart"/>
      <w:r>
        <w:t>frumb</w:t>
      </w:r>
      <w:proofErr w:type="spellEnd"/>
      <w:r>
        <w:t>,</w:t>
      </w:r>
      <w:r>
        <w:br/>
        <w:t xml:space="preserve">Die hungert, daß möcht recht </w:t>
      </w:r>
      <w:proofErr w:type="spellStart"/>
      <w:r>
        <w:t>zugen</w:t>
      </w:r>
      <w:proofErr w:type="spellEnd"/>
      <w:r>
        <w:t>:</w:t>
      </w:r>
      <w:r>
        <w:br/>
        <w:t xml:space="preserve">Gott </w:t>
      </w:r>
      <w:proofErr w:type="spellStart"/>
      <w:r>
        <w:t>wirts</w:t>
      </w:r>
      <w:proofErr w:type="spellEnd"/>
      <w:r>
        <w:t xml:space="preserve"> </w:t>
      </w:r>
      <w:proofErr w:type="spellStart"/>
      <w:r>
        <w:t>nit</w:t>
      </w:r>
      <w:proofErr w:type="spellEnd"/>
      <w:r>
        <w:t xml:space="preserve"> </w:t>
      </w:r>
      <w:proofErr w:type="spellStart"/>
      <w:r>
        <w:t>ungspyset</w:t>
      </w:r>
      <w:proofErr w:type="spellEnd"/>
      <w:r>
        <w:t xml:space="preserve"> </w:t>
      </w:r>
      <w:proofErr w:type="spellStart"/>
      <w:r>
        <w:t>lon</w:t>
      </w:r>
      <w:proofErr w:type="spellEnd"/>
      <w:r>
        <w:t xml:space="preserve">. </w:t>
      </w:r>
      <w:proofErr w:type="spellStart"/>
      <w:r>
        <w:t>Kyrieleison</w:t>
      </w:r>
      <w:proofErr w:type="spellEnd"/>
      <w:r>
        <w:t>.</w:t>
      </w:r>
    </w:p>
    <w:p w14:paraId="717F4EBA" w14:textId="77777777" w:rsidR="004D0ECC" w:rsidRDefault="004D0ECC" w:rsidP="004D0ECC">
      <w:pPr>
        <w:pStyle w:val="StandardWeb"/>
      </w:pPr>
      <w:proofErr w:type="spellStart"/>
      <w:r>
        <w:t>Sälig</w:t>
      </w:r>
      <w:proofErr w:type="spellEnd"/>
      <w:r>
        <w:t xml:space="preserve"> sind die </w:t>
      </w:r>
      <w:proofErr w:type="spellStart"/>
      <w:r>
        <w:t>barmhertzigen</w:t>
      </w:r>
      <w:proofErr w:type="spellEnd"/>
      <w:r>
        <w:t>,</w:t>
      </w:r>
      <w:r>
        <w:br/>
      </w:r>
      <w:proofErr w:type="spellStart"/>
      <w:r>
        <w:t>dens</w:t>
      </w:r>
      <w:proofErr w:type="spellEnd"/>
      <w:r>
        <w:t xml:space="preserve"> nächsten not thut </w:t>
      </w:r>
      <w:proofErr w:type="spellStart"/>
      <w:r>
        <w:t>anligen</w:t>
      </w:r>
      <w:proofErr w:type="spellEnd"/>
      <w:r>
        <w:t>:</w:t>
      </w:r>
      <w:r>
        <w:br/>
        <w:t xml:space="preserve">Inn </w:t>
      </w:r>
      <w:proofErr w:type="spellStart"/>
      <w:r>
        <w:t>wirdt</w:t>
      </w:r>
      <w:proofErr w:type="spellEnd"/>
      <w:r>
        <w:t xml:space="preserve"> </w:t>
      </w:r>
      <w:proofErr w:type="spellStart"/>
      <w:r>
        <w:t>ouch</w:t>
      </w:r>
      <w:proofErr w:type="spellEnd"/>
      <w:r>
        <w:t xml:space="preserve"> Gott </w:t>
      </w:r>
      <w:proofErr w:type="spellStart"/>
      <w:r>
        <w:t>barmhertzig</w:t>
      </w:r>
      <w:proofErr w:type="spellEnd"/>
      <w:r>
        <w:t xml:space="preserve"> </w:t>
      </w:r>
      <w:proofErr w:type="spellStart"/>
      <w:r>
        <w:t>syn</w:t>
      </w:r>
      <w:proofErr w:type="spellEnd"/>
      <w:r>
        <w:t>,</w:t>
      </w:r>
      <w:r>
        <w:br/>
        <w:t xml:space="preserve">für wenig </w:t>
      </w:r>
      <w:proofErr w:type="spellStart"/>
      <w:r>
        <w:t>zaln</w:t>
      </w:r>
      <w:proofErr w:type="spellEnd"/>
      <w:r>
        <w:t xml:space="preserve"> grossen </w:t>
      </w:r>
      <w:proofErr w:type="spellStart"/>
      <w:r>
        <w:t>gwün</w:t>
      </w:r>
      <w:proofErr w:type="spellEnd"/>
      <w:r>
        <w:t xml:space="preserve">. </w:t>
      </w:r>
      <w:proofErr w:type="spellStart"/>
      <w:r>
        <w:t>Kyrieleison</w:t>
      </w:r>
      <w:proofErr w:type="spellEnd"/>
      <w:r>
        <w:t>.</w:t>
      </w:r>
    </w:p>
    <w:p w14:paraId="3BFC1BEC" w14:textId="77777777" w:rsidR="004D0ECC" w:rsidRDefault="004D0ECC" w:rsidP="004D0ECC">
      <w:pPr>
        <w:pStyle w:val="StandardWeb"/>
      </w:pPr>
      <w:proofErr w:type="spellStart"/>
      <w:r>
        <w:t>Wol</w:t>
      </w:r>
      <w:proofErr w:type="spellEnd"/>
      <w:r>
        <w:t xml:space="preserve"> den, die sind von </w:t>
      </w:r>
      <w:proofErr w:type="spellStart"/>
      <w:r>
        <w:t>hertzen</w:t>
      </w:r>
      <w:proofErr w:type="spellEnd"/>
      <w:r>
        <w:t xml:space="preserve"> rein</w:t>
      </w:r>
      <w:r>
        <w:br/>
        <w:t>und suchend nicht dann Gott allein,</w:t>
      </w:r>
      <w:r>
        <w:br/>
        <w:t xml:space="preserve">On trug, on falsch und </w:t>
      </w:r>
      <w:proofErr w:type="spellStart"/>
      <w:r>
        <w:t>glychßnery</w:t>
      </w:r>
      <w:proofErr w:type="spellEnd"/>
      <w:r>
        <w:t>,</w:t>
      </w:r>
      <w:r>
        <w:br/>
      </w:r>
      <w:proofErr w:type="spellStart"/>
      <w:r>
        <w:t>drumb</w:t>
      </w:r>
      <w:proofErr w:type="spellEnd"/>
      <w:r>
        <w:t xml:space="preserve"> </w:t>
      </w:r>
      <w:proofErr w:type="spellStart"/>
      <w:r>
        <w:t>werdends</w:t>
      </w:r>
      <w:proofErr w:type="spellEnd"/>
      <w:r>
        <w:t xml:space="preserve"> Gott sehen </w:t>
      </w:r>
      <w:proofErr w:type="spellStart"/>
      <w:r>
        <w:t>fry</w:t>
      </w:r>
      <w:proofErr w:type="spellEnd"/>
      <w:r>
        <w:t xml:space="preserve">. </w:t>
      </w:r>
      <w:proofErr w:type="spellStart"/>
      <w:r>
        <w:t>Kyrieleison</w:t>
      </w:r>
      <w:proofErr w:type="spellEnd"/>
      <w:r>
        <w:t>.</w:t>
      </w:r>
    </w:p>
    <w:p w14:paraId="51C80B5E" w14:textId="77777777" w:rsidR="004D0ECC" w:rsidRDefault="004D0ECC" w:rsidP="004D0ECC">
      <w:pPr>
        <w:pStyle w:val="StandardWeb"/>
      </w:pPr>
      <w:proofErr w:type="spellStart"/>
      <w:r>
        <w:t>Ouch</w:t>
      </w:r>
      <w:proofErr w:type="spellEnd"/>
      <w:r>
        <w:t xml:space="preserve"> </w:t>
      </w:r>
      <w:proofErr w:type="spellStart"/>
      <w:r>
        <w:t>wirts</w:t>
      </w:r>
      <w:proofErr w:type="spellEnd"/>
      <w:r>
        <w:t xml:space="preserve"> gut hon </w:t>
      </w:r>
      <w:proofErr w:type="spellStart"/>
      <w:r>
        <w:t>unnd</w:t>
      </w:r>
      <w:proofErr w:type="spellEnd"/>
      <w:r>
        <w:t xml:space="preserve"> </w:t>
      </w:r>
      <w:proofErr w:type="spellStart"/>
      <w:r>
        <w:t>sälig</w:t>
      </w:r>
      <w:proofErr w:type="spellEnd"/>
      <w:r>
        <w:t xml:space="preserve"> </w:t>
      </w:r>
      <w:proofErr w:type="spellStart"/>
      <w:r>
        <w:t>syn</w:t>
      </w:r>
      <w:proofErr w:type="spellEnd"/>
      <w:r>
        <w:t>,</w:t>
      </w:r>
      <w:r>
        <w:br/>
        <w:t xml:space="preserve">der </w:t>
      </w:r>
      <w:proofErr w:type="spellStart"/>
      <w:r>
        <w:t>selbs</w:t>
      </w:r>
      <w:proofErr w:type="spellEnd"/>
      <w:r>
        <w:t xml:space="preserve"> </w:t>
      </w:r>
      <w:proofErr w:type="spellStart"/>
      <w:r>
        <w:t>frid</w:t>
      </w:r>
      <w:proofErr w:type="spellEnd"/>
      <w:r>
        <w:t xml:space="preserve"> halt, und legt sich </w:t>
      </w:r>
      <w:proofErr w:type="spellStart"/>
      <w:r>
        <w:t>dryn</w:t>
      </w:r>
      <w:proofErr w:type="spellEnd"/>
      <w:r>
        <w:t>,</w:t>
      </w:r>
      <w:r>
        <w:br/>
        <w:t xml:space="preserve">Das </w:t>
      </w:r>
      <w:proofErr w:type="spellStart"/>
      <w:r>
        <w:t>zfriden</w:t>
      </w:r>
      <w:proofErr w:type="spellEnd"/>
      <w:r>
        <w:t xml:space="preserve"> kommend alle </w:t>
      </w:r>
      <w:proofErr w:type="spellStart"/>
      <w:r>
        <w:t>fynd</w:t>
      </w:r>
      <w:proofErr w:type="spellEnd"/>
      <w:r>
        <w:t>,</w:t>
      </w:r>
      <w:r>
        <w:br/>
        <w:t xml:space="preserve">der ist </w:t>
      </w:r>
      <w:proofErr w:type="spellStart"/>
      <w:r>
        <w:t>fürwar</w:t>
      </w:r>
      <w:proofErr w:type="spellEnd"/>
      <w:r>
        <w:t xml:space="preserve"> Gottes </w:t>
      </w:r>
      <w:proofErr w:type="spellStart"/>
      <w:r>
        <w:t>kind</w:t>
      </w:r>
      <w:proofErr w:type="spellEnd"/>
      <w:r>
        <w:t xml:space="preserve">. </w:t>
      </w:r>
      <w:proofErr w:type="spellStart"/>
      <w:r>
        <w:t>Kyrieleison</w:t>
      </w:r>
      <w:proofErr w:type="spellEnd"/>
      <w:r>
        <w:t>.</w:t>
      </w:r>
    </w:p>
    <w:p w14:paraId="0268FECD" w14:textId="77777777" w:rsidR="004D0ECC" w:rsidRDefault="004D0ECC" w:rsidP="004D0ECC">
      <w:pPr>
        <w:pStyle w:val="StandardWeb"/>
      </w:pPr>
      <w:proofErr w:type="spellStart"/>
      <w:r>
        <w:t>Sälig</w:t>
      </w:r>
      <w:proofErr w:type="spellEnd"/>
      <w:r>
        <w:t xml:space="preserve"> sind die </w:t>
      </w:r>
      <w:proofErr w:type="spellStart"/>
      <w:r>
        <w:t>wend</w:t>
      </w:r>
      <w:proofErr w:type="spellEnd"/>
      <w:r>
        <w:t xml:space="preserve"> </w:t>
      </w:r>
      <w:proofErr w:type="spellStart"/>
      <w:r>
        <w:t>glouben</w:t>
      </w:r>
      <w:proofErr w:type="spellEnd"/>
      <w:r>
        <w:t xml:space="preserve"> recht</w:t>
      </w:r>
      <w:r>
        <w:br/>
        <w:t xml:space="preserve">und werdend </w:t>
      </w:r>
      <w:proofErr w:type="spellStart"/>
      <w:r>
        <w:t>dannocht</w:t>
      </w:r>
      <w:proofErr w:type="spellEnd"/>
      <w:r>
        <w:t xml:space="preserve"> </w:t>
      </w:r>
      <w:proofErr w:type="spellStart"/>
      <w:r>
        <w:t>darumb</w:t>
      </w:r>
      <w:proofErr w:type="spellEnd"/>
      <w:r>
        <w:t xml:space="preserve"> </w:t>
      </w:r>
      <w:proofErr w:type="spellStart"/>
      <w:r>
        <w:t>gschmächt</w:t>
      </w:r>
      <w:proofErr w:type="spellEnd"/>
      <w:r>
        <w:t>:</w:t>
      </w:r>
      <w:r>
        <w:br/>
        <w:t xml:space="preserve">Nun </w:t>
      </w:r>
      <w:proofErr w:type="spellStart"/>
      <w:r>
        <w:t>frölich</w:t>
      </w:r>
      <w:proofErr w:type="spellEnd"/>
      <w:r>
        <w:t xml:space="preserve"> dran! man hats </w:t>
      </w:r>
      <w:proofErr w:type="spellStart"/>
      <w:r>
        <w:t>gewont</w:t>
      </w:r>
      <w:proofErr w:type="spellEnd"/>
      <w:r>
        <w:t>,</w:t>
      </w:r>
      <w:r>
        <w:br/>
        <w:t xml:space="preserve">doch </w:t>
      </w:r>
      <w:proofErr w:type="spellStart"/>
      <w:r>
        <w:t>lats</w:t>
      </w:r>
      <w:proofErr w:type="spellEnd"/>
      <w:r>
        <w:t xml:space="preserve"> </w:t>
      </w:r>
      <w:proofErr w:type="spellStart"/>
      <w:r>
        <w:t>gott</w:t>
      </w:r>
      <w:proofErr w:type="spellEnd"/>
      <w:r>
        <w:t xml:space="preserve"> </w:t>
      </w:r>
      <w:proofErr w:type="spellStart"/>
      <w:r>
        <w:t>nit</w:t>
      </w:r>
      <w:proofErr w:type="spellEnd"/>
      <w:r>
        <w:t xml:space="preserve"> </w:t>
      </w:r>
      <w:proofErr w:type="spellStart"/>
      <w:r>
        <w:t>unbelont</w:t>
      </w:r>
      <w:proofErr w:type="spellEnd"/>
      <w:r>
        <w:t xml:space="preserve">. </w:t>
      </w:r>
      <w:proofErr w:type="spellStart"/>
      <w:r>
        <w:t>Kyrieleison</w:t>
      </w:r>
      <w:proofErr w:type="spellEnd"/>
      <w:r>
        <w:t>.</w:t>
      </w:r>
    </w:p>
    <w:p w14:paraId="1103B64C" w14:textId="77777777" w:rsidR="004D0ECC" w:rsidRDefault="004D0ECC" w:rsidP="004D0ECC">
      <w:pPr>
        <w:pStyle w:val="StandardWeb"/>
      </w:pPr>
      <w:r>
        <w:t xml:space="preserve">Diß sind die stuck der </w:t>
      </w:r>
      <w:proofErr w:type="spellStart"/>
      <w:r>
        <w:t>säligkeit</w:t>
      </w:r>
      <w:proofErr w:type="spellEnd"/>
      <w:r>
        <w:t>,</w:t>
      </w:r>
      <w:r>
        <w:br/>
        <w:t xml:space="preserve">zu </w:t>
      </w:r>
      <w:proofErr w:type="spellStart"/>
      <w:r>
        <w:t>läben</w:t>
      </w:r>
      <w:proofErr w:type="spellEnd"/>
      <w:r>
        <w:t xml:space="preserve"> in der </w:t>
      </w:r>
      <w:proofErr w:type="spellStart"/>
      <w:r>
        <w:t>ghorsamkeit</w:t>
      </w:r>
      <w:proofErr w:type="spellEnd"/>
      <w:r>
        <w:t>,</w:t>
      </w:r>
      <w:r>
        <w:br/>
        <w:t xml:space="preserve">Wie dann </w:t>
      </w:r>
      <w:proofErr w:type="spellStart"/>
      <w:r>
        <w:t>ußwyset</w:t>
      </w:r>
      <w:proofErr w:type="spellEnd"/>
      <w:r>
        <w:t xml:space="preserve"> Christus leer,</w:t>
      </w:r>
      <w:r>
        <w:br/>
      </w:r>
      <w:proofErr w:type="spellStart"/>
      <w:r>
        <w:t>zesuchenn</w:t>
      </w:r>
      <w:proofErr w:type="spellEnd"/>
      <w:r>
        <w:t xml:space="preserve"> Gotts lob und </w:t>
      </w:r>
      <w:proofErr w:type="spellStart"/>
      <w:r>
        <w:t>eer</w:t>
      </w:r>
      <w:proofErr w:type="spellEnd"/>
      <w:r>
        <w:t>.</w:t>
      </w:r>
    </w:p>
    <w:p w14:paraId="56754173" w14:textId="77777777" w:rsidR="004D0ECC" w:rsidRDefault="004D0ECC" w:rsidP="004D0ECC">
      <w:pPr>
        <w:pStyle w:val="StandardWeb"/>
      </w:pPr>
      <w:r>
        <w:t xml:space="preserve">Wie </w:t>
      </w:r>
      <w:proofErr w:type="spellStart"/>
      <w:r>
        <w:t>torecht</w:t>
      </w:r>
      <w:proofErr w:type="spellEnd"/>
      <w:r>
        <w:t xml:space="preserve"> ist die </w:t>
      </w:r>
      <w:proofErr w:type="spellStart"/>
      <w:r>
        <w:t>sündtlich</w:t>
      </w:r>
      <w:proofErr w:type="spellEnd"/>
      <w:r>
        <w:t xml:space="preserve"> </w:t>
      </w:r>
      <w:proofErr w:type="spellStart"/>
      <w:r>
        <w:t>wält</w:t>
      </w:r>
      <w:proofErr w:type="spellEnd"/>
      <w:r>
        <w:t>,</w:t>
      </w:r>
      <w:r>
        <w:br/>
        <w:t xml:space="preserve">die </w:t>
      </w:r>
      <w:proofErr w:type="spellStart"/>
      <w:r>
        <w:t>dsäligkeit</w:t>
      </w:r>
      <w:proofErr w:type="spellEnd"/>
      <w:r>
        <w:t xml:space="preserve"> </w:t>
      </w:r>
      <w:proofErr w:type="spellStart"/>
      <w:r>
        <w:t>by</w:t>
      </w:r>
      <w:proofErr w:type="spellEnd"/>
      <w:r>
        <w:t xml:space="preserve"> gut und </w:t>
      </w:r>
      <w:proofErr w:type="spellStart"/>
      <w:r>
        <w:t>gält</w:t>
      </w:r>
      <w:proofErr w:type="spellEnd"/>
      <w:r>
        <w:br/>
        <w:t xml:space="preserve">Wil suchen, </w:t>
      </w:r>
      <w:proofErr w:type="spellStart"/>
      <w:r>
        <w:t>unnd</w:t>
      </w:r>
      <w:proofErr w:type="spellEnd"/>
      <w:r>
        <w:t xml:space="preserve"> </w:t>
      </w:r>
      <w:proofErr w:type="spellStart"/>
      <w:r>
        <w:t>gedenckt</w:t>
      </w:r>
      <w:proofErr w:type="spellEnd"/>
      <w:r>
        <w:t xml:space="preserve"> </w:t>
      </w:r>
      <w:proofErr w:type="spellStart"/>
      <w:r>
        <w:t>nit</w:t>
      </w:r>
      <w:proofErr w:type="spellEnd"/>
      <w:r>
        <w:t xml:space="preserve"> dran,</w:t>
      </w:r>
      <w:r>
        <w:br/>
        <w:t xml:space="preserve">daß doch </w:t>
      </w:r>
      <w:proofErr w:type="spellStart"/>
      <w:r>
        <w:t>nit</w:t>
      </w:r>
      <w:proofErr w:type="spellEnd"/>
      <w:r>
        <w:t xml:space="preserve"> lang </w:t>
      </w:r>
      <w:proofErr w:type="spellStart"/>
      <w:r>
        <w:t>wirt</w:t>
      </w:r>
      <w:proofErr w:type="spellEnd"/>
      <w:r>
        <w:t xml:space="preserve"> </w:t>
      </w:r>
      <w:proofErr w:type="spellStart"/>
      <w:r>
        <w:t>beston</w:t>
      </w:r>
      <w:proofErr w:type="spellEnd"/>
      <w:r>
        <w:t xml:space="preserve">. </w:t>
      </w:r>
    </w:p>
    <w:p w14:paraId="6B5CC053" w14:textId="4576E189" w:rsidR="004D0ECC" w:rsidRDefault="004D0ECC" w:rsidP="004D0ECC">
      <w:pPr>
        <w:pStyle w:val="berschrift2"/>
      </w:pPr>
      <w:r>
        <w:rPr>
          <w:rStyle w:val="screen-reader-text"/>
        </w:rPr>
        <w:t>All Morgen ist ganz frisch und neu</w:t>
      </w:r>
      <w:r>
        <w:t xml:space="preserve"> </w:t>
      </w:r>
    </w:p>
    <w:p w14:paraId="56525DA9" w14:textId="77777777" w:rsidR="004D0ECC" w:rsidRDefault="004D0ECC" w:rsidP="004D0ECC">
      <w:pPr>
        <w:pStyle w:val="StandardWeb"/>
      </w:pPr>
      <w:r>
        <w:t>1. All Morgen ist ganz frisch und neu</w:t>
      </w:r>
      <w:r>
        <w:br/>
        <w:t>des Herren Gnad und große Treu;</w:t>
      </w:r>
      <w:r>
        <w:br/>
        <w:t>sie hat kein End den langen Tag,</w:t>
      </w:r>
      <w:r>
        <w:br/>
        <w:t>drauf jeder sich verlassen mag.</w:t>
      </w:r>
    </w:p>
    <w:p w14:paraId="30E0121C" w14:textId="77777777" w:rsidR="004D0ECC" w:rsidRDefault="004D0ECC" w:rsidP="004D0ECC">
      <w:pPr>
        <w:pStyle w:val="StandardWeb"/>
      </w:pPr>
      <w:r>
        <w:t>2. O Gott, du schöner Morgenstern,</w:t>
      </w:r>
      <w:r>
        <w:br/>
        <w:t xml:space="preserve">gib uns, was wir von dir </w:t>
      </w:r>
      <w:proofErr w:type="spellStart"/>
      <w:r>
        <w:t>begehrn</w:t>
      </w:r>
      <w:proofErr w:type="spellEnd"/>
      <w:r>
        <w:t>:</w:t>
      </w:r>
      <w:r>
        <w:br/>
        <w:t>Zünd deine Lichter in uns an,</w:t>
      </w:r>
      <w:r>
        <w:br/>
        <w:t xml:space="preserve">laß uns an Gnad kein Mangel </w:t>
      </w:r>
      <w:proofErr w:type="spellStart"/>
      <w:r>
        <w:t>han</w:t>
      </w:r>
      <w:proofErr w:type="spellEnd"/>
      <w:r>
        <w:t>.</w:t>
      </w:r>
    </w:p>
    <w:p w14:paraId="1F237D5D" w14:textId="77777777" w:rsidR="004D0ECC" w:rsidRDefault="004D0ECC" w:rsidP="004D0ECC">
      <w:pPr>
        <w:pStyle w:val="StandardWeb"/>
      </w:pPr>
      <w:r>
        <w:t>3. Treib aus, o Licht, all Finsternis,</w:t>
      </w:r>
      <w:r>
        <w:br/>
        <w:t>behüt uns, Herr, vor Ärgernis,</w:t>
      </w:r>
      <w:r>
        <w:br/>
        <w:t xml:space="preserve">vor Blindheit und vor aller </w:t>
      </w:r>
      <w:proofErr w:type="spellStart"/>
      <w:r>
        <w:t>Schand</w:t>
      </w:r>
      <w:proofErr w:type="spellEnd"/>
      <w:r>
        <w:br/>
        <w:t>und reich uns Tag und Nacht dein Hand,</w:t>
      </w:r>
    </w:p>
    <w:p w14:paraId="2F8D0D50" w14:textId="77777777" w:rsidR="004D0ECC" w:rsidRDefault="004D0ECC" w:rsidP="004D0ECC">
      <w:pPr>
        <w:pStyle w:val="StandardWeb"/>
      </w:pPr>
      <w:r>
        <w:t>4. zu wandeln als am lichten Tag,</w:t>
      </w:r>
      <w:r>
        <w:br/>
        <w:t xml:space="preserve">damit, was immer sich </w:t>
      </w:r>
      <w:proofErr w:type="spellStart"/>
      <w:r>
        <w:t>zutrag</w:t>
      </w:r>
      <w:proofErr w:type="spellEnd"/>
      <w:r>
        <w:t>,</w:t>
      </w:r>
      <w:r>
        <w:br/>
        <w:t>wir stehn im Glauben bis ans End</w:t>
      </w:r>
      <w:r>
        <w:br/>
        <w:t xml:space="preserve">und bleiben von dir ungetrennt </w:t>
      </w:r>
    </w:p>
    <w:p w14:paraId="51447633" w14:textId="519A6154" w:rsidR="004D0ECC" w:rsidRDefault="004D0ECC" w:rsidP="004D0ECC">
      <w:pPr>
        <w:pStyle w:val="berschrift2"/>
      </w:pPr>
      <w:r>
        <w:rPr>
          <w:rStyle w:val="screen-reader-text"/>
        </w:rPr>
        <w:t>Auf diesen Tag bedenken wir,</w:t>
      </w:r>
      <w:r>
        <w:t xml:space="preserve"> </w:t>
      </w:r>
    </w:p>
    <w:p w14:paraId="01160D91" w14:textId="77777777" w:rsidR="004D0ECC" w:rsidRDefault="004D0ECC" w:rsidP="004D0ECC">
      <w:pPr>
        <w:pStyle w:val="StandardWeb"/>
      </w:pPr>
      <w:r>
        <w:rPr>
          <w:rStyle w:val="Fett"/>
        </w:rPr>
        <w:t>Andenken an Christi Himmelfahrt</w:t>
      </w:r>
    </w:p>
    <w:p w14:paraId="46132BB9" w14:textId="77777777" w:rsidR="004D0ECC" w:rsidRDefault="004D0ECC" w:rsidP="004D0ECC">
      <w:pPr>
        <w:pStyle w:val="StandardWeb"/>
      </w:pPr>
      <w:r>
        <w:t>Auf diesen Tag bedenken wir,</w:t>
      </w:r>
      <w:r>
        <w:br/>
        <w:t xml:space="preserve">Daß Christus z‘ Himmel </w:t>
      </w:r>
      <w:proofErr w:type="spellStart"/>
      <w:r>
        <w:t>g’fahren</w:t>
      </w:r>
      <w:proofErr w:type="spellEnd"/>
      <w:r>
        <w:t>,</w:t>
      </w:r>
      <w:r>
        <w:br/>
        <w:t xml:space="preserve">Und danken Gott aus höchster </w:t>
      </w:r>
      <w:proofErr w:type="spellStart"/>
      <w:r>
        <w:t>b’gier</w:t>
      </w:r>
      <w:proofErr w:type="spellEnd"/>
      <w:r>
        <w:t>,</w:t>
      </w:r>
      <w:r>
        <w:br/>
        <w:t xml:space="preserve">Mit Bitt‘, er </w:t>
      </w:r>
      <w:proofErr w:type="spellStart"/>
      <w:r>
        <w:t>woll</w:t>
      </w:r>
      <w:proofErr w:type="spellEnd"/>
      <w:r>
        <w:t>‘ bewahren</w:t>
      </w:r>
      <w:r>
        <w:br/>
        <w:t xml:space="preserve">Uns arme Sünder hie uff </w:t>
      </w:r>
      <w:proofErr w:type="spellStart"/>
      <w:r>
        <w:t>Erd</w:t>
      </w:r>
      <w:proofErr w:type="spellEnd"/>
      <w:r>
        <w:t>‘,</w:t>
      </w:r>
      <w:r>
        <w:br/>
        <w:t xml:space="preserve">Die wir von wegen mancher </w:t>
      </w:r>
      <w:proofErr w:type="spellStart"/>
      <w:r>
        <w:t>G’färd</w:t>
      </w:r>
      <w:proofErr w:type="spellEnd"/>
      <w:r>
        <w:br/>
        <w:t xml:space="preserve">Ohn‘ Hoffnung </w:t>
      </w:r>
      <w:proofErr w:type="spellStart"/>
      <w:r>
        <w:t>hond</w:t>
      </w:r>
      <w:proofErr w:type="spellEnd"/>
      <w:r>
        <w:t xml:space="preserve"> </w:t>
      </w:r>
      <w:proofErr w:type="spellStart"/>
      <w:r>
        <w:t>kein’n</w:t>
      </w:r>
      <w:proofErr w:type="spellEnd"/>
      <w:r>
        <w:t xml:space="preserve"> Troste.</w:t>
      </w:r>
      <w:r>
        <w:br/>
        <w:t>Halleluja Halleluja</w:t>
      </w:r>
    </w:p>
    <w:p w14:paraId="68812CF3" w14:textId="77777777" w:rsidR="004D0ECC" w:rsidRDefault="004D0ECC" w:rsidP="004D0ECC">
      <w:pPr>
        <w:pStyle w:val="StandardWeb"/>
      </w:pPr>
      <w:r>
        <w:t xml:space="preserve">Drum sey Gott‘ Lob! Der Weg ist </w:t>
      </w:r>
      <w:proofErr w:type="spellStart"/>
      <w:r>
        <w:t>g’macht</w:t>
      </w:r>
      <w:proofErr w:type="spellEnd"/>
      <w:r>
        <w:t>,</w:t>
      </w:r>
      <w:r>
        <w:br/>
        <w:t>Und steht der Himmel offen.</w:t>
      </w:r>
      <w:r>
        <w:br/>
        <w:t>Christus schleußt uff mit großem Pracht;</w:t>
      </w:r>
      <w:r>
        <w:br/>
        <w:t xml:space="preserve">Vorhin war’s </w:t>
      </w:r>
      <w:proofErr w:type="spellStart"/>
      <w:r>
        <w:t>all’s</w:t>
      </w:r>
      <w:proofErr w:type="spellEnd"/>
      <w:r>
        <w:t xml:space="preserve"> verschlossen.</w:t>
      </w:r>
      <w:r>
        <w:br/>
        <w:t>Wer’s glaubt, des Herz ist freudevoll,</w:t>
      </w:r>
      <w:r>
        <w:br/>
      </w:r>
      <w:proofErr w:type="spellStart"/>
      <w:r>
        <w:t>Darbey</w:t>
      </w:r>
      <w:proofErr w:type="spellEnd"/>
      <w:r>
        <w:t xml:space="preserve"> er sich doch rüsten soll,</w:t>
      </w:r>
      <w:r>
        <w:br/>
        <w:t>Dem Herren nachzufolgen.</w:t>
      </w:r>
      <w:r>
        <w:br/>
        <w:t>Halleluja Halleluja</w:t>
      </w:r>
    </w:p>
    <w:p w14:paraId="3EA65C4A" w14:textId="77777777" w:rsidR="004D0ECC" w:rsidRDefault="004D0ECC" w:rsidP="004D0ECC">
      <w:pPr>
        <w:pStyle w:val="StandardWeb"/>
      </w:pPr>
      <w:r>
        <w:t xml:space="preserve">Wer nicht folgt und </w:t>
      </w:r>
      <w:proofErr w:type="spellStart"/>
      <w:r>
        <w:t>sein’n</w:t>
      </w:r>
      <w:proofErr w:type="spellEnd"/>
      <w:r>
        <w:t xml:space="preserve"> Willen thut,</w:t>
      </w:r>
      <w:r>
        <w:br/>
        <w:t xml:space="preserve">Dem ist </w:t>
      </w:r>
      <w:proofErr w:type="spellStart"/>
      <w:r>
        <w:t>nit</w:t>
      </w:r>
      <w:proofErr w:type="spellEnd"/>
      <w:r>
        <w:t xml:space="preserve"> Ernst zum Herren;</w:t>
      </w:r>
      <w:r>
        <w:br/>
        <w:t>Denn er wird auch vor Fleisch und Blut</w:t>
      </w:r>
      <w:r>
        <w:br/>
        <w:t>Sein Himmelreich versperren.</w:t>
      </w:r>
      <w:r>
        <w:br/>
        <w:t>Am Glauben liegt’s: soll der seyn recht,</w:t>
      </w:r>
      <w:r>
        <w:br/>
        <w:t xml:space="preserve">So wird auch </w:t>
      </w:r>
      <w:proofErr w:type="spellStart"/>
      <w:r>
        <w:t>g’wiß</w:t>
      </w:r>
      <w:proofErr w:type="spellEnd"/>
      <w:r>
        <w:t xml:space="preserve"> das Leben schlecht</w:t>
      </w:r>
      <w:r>
        <w:br/>
        <w:t xml:space="preserve">Zu Gott in Himmel </w:t>
      </w:r>
      <w:proofErr w:type="spellStart"/>
      <w:r>
        <w:t>g’richtet</w:t>
      </w:r>
      <w:proofErr w:type="spellEnd"/>
      <w:r>
        <w:t>.</w:t>
      </w:r>
      <w:r>
        <w:br/>
        <w:t>Halleluja Halleluja</w:t>
      </w:r>
    </w:p>
    <w:p w14:paraId="0F2F5FF2" w14:textId="77777777" w:rsidR="004D0ECC" w:rsidRDefault="004D0ECC" w:rsidP="004D0ECC">
      <w:pPr>
        <w:pStyle w:val="StandardWeb"/>
      </w:pPr>
      <w:r>
        <w:t>Solch Himmelfahrt facht in uns an,</w:t>
      </w:r>
      <w:r>
        <w:br/>
        <w:t>Bis wir den Vater finden</w:t>
      </w:r>
      <w:r>
        <w:br/>
        <w:t>Und fliehen stets der Welte Bahn,</w:t>
      </w:r>
      <w:r>
        <w:br/>
        <w:t xml:space="preserve">Thun uns zu Gottes </w:t>
      </w:r>
      <w:proofErr w:type="spellStart"/>
      <w:r>
        <w:t>Kinden</w:t>
      </w:r>
      <w:proofErr w:type="spellEnd"/>
      <w:r>
        <w:t>.</w:t>
      </w:r>
      <w:r>
        <w:br/>
        <w:t xml:space="preserve">Die sehen </w:t>
      </w:r>
      <w:proofErr w:type="spellStart"/>
      <w:r>
        <w:t>h’nuff</w:t>
      </w:r>
      <w:proofErr w:type="spellEnd"/>
      <w:r>
        <w:t xml:space="preserve">, der Vater </w:t>
      </w:r>
      <w:proofErr w:type="spellStart"/>
      <w:r>
        <w:t>h’rab</w:t>
      </w:r>
      <w:proofErr w:type="spellEnd"/>
      <w:r>
        <w:t>;</w:t>
      </w:r>
      <w:r>
        <w:br/>
        <w:t xml:space="preserve">An Treu‘ und Lieb‘ geht </w:t>
      </w:r>
      <w:proofErr w:type="spellStart"/>
      <w:r>
        <w:t>ihn’n</w:t>
      </w:r>
      <w:proofErr w:type="spellEnd"/>
      <w:r>
        <w:t xml:space="preserve"> nichts ab,</w:t>
      </w:r>
      <w:r>
        <w:br/>
        <w:t xml:space="preserve">Bis daß sie </w:t>
      </w:r>
      <w:proofErr w:type="spellStart"/>
      <w:r>
        <w:t>z’samen</w:t>
      </w:r>
      <w:proofErr w:type="spellEnd"/>
      <w:r>
        <w:t xml:space="preserve"> kommen.</w:t>
      </w:r>
      <w:r>
        <w:br/>
        <w:t>Halleluja Halleluja.</w:t>
      </w:r>
    </w:p>
    <w:p w14:paraId="27809152" w14:textId="77777777" w:rsidR="004D0ECC" w:rsidRDefault="004D0ECC" w:rsidP="004D0ECC">
      <w:pPr>
        <w:pStyle w:val="StandardWeb"/>
      </w:pPr>
      <w:r>
        <w:t>Dann wird der Tag ers freudenreich,</w:t>
      </w:r>
      <w:r>
        <w:br/>
        <w:t>Wann Gott uns zu ihm nehmen</w:t>
      </w:r>
      <w:r>
        <w:br/>
        <w:t>Und seinem Sohn wird machen gleich,</w:t>
      </w:r>
      <w:r>
        <w:br/>
        <w:t>Als wir denn jetzt bekennen.</w:t>
      </w:r>
      <w:r>
        <w:br/>
        <w:t>Da wird sich finden Freud‘ und Muth</w:t>
      </w:r>
      <w:r>
        <w:br/>
        <w:t>Zu ewig Zeit beym höchsten Gut.</w:t>
      </w:r>
      <w:r>
        <w:br/>
        <w:t xml:space="preserve">Gott </w:t>
      </w:r>
      <w:proofErr w:type="spellStart"/>
      <w:r>
        <w:t>woll</w:t>
      </w:r>
      <w:proofErr w:type="spellEnd"/>
      <w:r>
        <w:t>, daß wirs erleben!</w:t>
      </w:r>
      <w:r>
        <w:br/>
        <w:t xml:space="preserve">Halleluja Halleluja </w:t>
      </w:r>
    </w:p>
    <w:p w14:paraId="0A53B86E" w14:textId="345AC10A" w:rsidR="004D0ECC" w:rsidRDefault="004D0ECC" w:rsidP="004D0ECC">
      <w:pPr>
        <w:pStyle w:val="berschrift2"/>
      </w:pPr>
      <w:r>
        <w:rPr>
          <w:rStyle w:val="screen-reader-text"/>
        </w:rPr>
        <w:t>Das Vatter unser.</w:t>
      </w:r>
      <w:r>
        <w:t xml:space="preserve"> </w:t>
      </w:r>
    </w:p>
    <w:p w14:paraId="5C37E540" w14:textId="77777777" w:rsidR="004D0ECC" w:rsidRDefault="004D0ECC" w:rsidP="004D0ECC">
      <w:pPr>
        <w:pStyle w:val="StandardWeb"/>
      </w:pPr>
      <w:r>
        <w:rPr>
          <w:rStyle w:val="Fett"/>
        </w:rPr>
        <w:t>Matth. VI.</w:t>
      </w:r>
    </w:p>
    <w:p w14:paraId="6762AD07" w14:textId="77777777" w:rsidR="004D0ECC" w:rsidRDefault="004D0ECC" w:rsidP="004D0ECC">
      <w:pPr>
        <w:pStyle w:val="StandardWeb"/>
      </w:pPr>
      <w:r>
        <w:rPr>
          <w:rStyle w:val="Hervorhebung"/>
          <w:rFonts w:eastAsiaTheme="majorEastAsia"/>
        </w:rPr>
        <w:t xml:space="preserve">Mag man singen in der </w:t>
      </w:r>
      <w:proofErr w:type="spellStart"/>
      <w:r>
        <w:rPr>
          <w:rStyle w:val="Hervorhebung"/>
          <w:rFonts w:eastAsiaTheme="majorEastAsia"/>
        </w:rPr>
        <w:t>wyß</w:t>
      </w:r>
      <w:proofErr w:type="spellEnd"/>
      <w:r>
        <w:rPr>
          <w:rStyle w:val="Hervorhebung"/>
          <w:rFonts w:eastAsiaTheme="majorEastAsia"/>
        </w:rPr>
        <w:t xml:space="preserve">, Es sind doch </w:t>
      </w:r>
      <w:proofErr w:type="spellStart"/>
      <w:r>
        <w:rPr>
          <w:rStyle w:val="Hervorhebung"/>
          <w:rFonts w:eastAsiaTheme="majorEastAsia"/>
        </w:rPr>
        <w:t>sälig</w:t>
      </w:r>
      <w:proofErr w:type="spellEnd"/>
      <w:r>
        <w:rPr>
          <w:rStyle w:val="Hervorhebung"/>
          <w:rFonts w:eastAsiaTheme="majorEastAsia"/>
        </w:rPr>
        <w:t xml:space="preserve"> rc.</w:t>
      </w:r>
      <w:r>
        <w:rPr>
          <w:i/>
          <w:iCs/>
        </w:rPr>
        <w:br/>
      </w:r>
      <w:r>
        <w:rPr>
          <w:rStyle w:val="Hervorhebung"/>
          <w:rFonts w:eastAsiaTheme="majorEastAsia"/>
        </w:rPr>
        <w:t xml:space="preserve">Oder: </w:t>
      </w:r>
      <w:proofErr w:type="spellStart"/>
      <w:r>
        <w:rPr>
          <w:rStyle w:val="Hervorhebung"/>
          <w:rFonts w:eastAsiaTheme="majorEastAsia"/>
        </w:rPr>
        <w:t>Hilff</w:t>
      </w:r>
      <w:proofErr w:type="spellEnd"/>
      <w:r>
        <w:rPr>
          <w:rStyle w:val="Hervorhebung"/>
          <w:rFonts w:eastAsiaTheme="majorEastAsia"/>
        </w:rPr>
        <w:t xml:space="preserve"> Herre Gott, rc.</w:t>
      </w:r>
    </w:p>
    <w:p w14:paraId="4F94CB25" w14:textId="77777777" w:rsidR="004D0ECC" w:rsidRDefault="004D0ECC" w:rsidP="004D0ECC">
      <w:pPr>
        <w:pStyle w:val="StandardWeb"/>
      </w:pPr>
      <w:r>
        <w:rPr>
          <w:rStyle w:val="Fett"/>
        </w:rPr>
        <w:t xml:space="preserve">Unser </w:t>
      </w:r>
      <w:proofErr w:type="spellStart"/>
      <w:r>
        <w:rPr>
          <w:rStyle w:val="Fett"/>
        </w:rPr>
        <w:t>vatter</w:t>
      </w:r>
      <w:proofErr w:type="spellEnd"/>
      <w:r>
        <w:rPr>
          <w:rStyle w:val="Fett"/>
        </w:rPr>
        <w:t xml:space="preserve"> der du bist </w:t>
      </w:r>
      <w:proofErr w:type="spellStart"/>
      <w:r>
        <w:rPr>
          <w:rStyle w:val="Fett"/>
        </w:rPr>
        <w:t>imm</w:t>
      </w:r>
      <w:proofErr w:type="spellEnd"/>
      <w:r>
        <w:rPr>
          <w:rStyle w:val="Fett"/>
        </w:rPr>
        <w:t xml:space="preserve"> </w:t>
      </w:r>
      <w:proofErr w:type="spellStart"/>
      <w:r>
        <w:rPr>
          <w:rStyle w:val="Fett"/>
        </w:rPr>
        <w:t>himmel</w:t>
      </w:r>
      <w:proofErr w:type="spellEnd"/>
      <w:r>
        <w:rPr>
          <w:rStyle w:val="Fett"/>
        </w:rPr>
        <w:t>.</w:t>
      </w:r>
    </w:p>
    <w:p w14:paraId="1A422FF9" w14:textId="77777777" w:rsidR="004D0ECC" w:rsidRDefault="004D0ECC" w:rsidP="004D0ECC">
      <w:pPr>
        <w:pStyle w:val="StandardWeb"/>
      </w:pPr>
      <w:r>
        <w:t xml:space="preserve">ACh unser </w:t>
      </w:r>
      <w:proofErr w:type="spellStart"/>
      <w:r>
        <w:t>vatter</w:t>
      </w:r>
      <w:proofErr w:type="spellEnd"/>
      <w:r>
        <w:t>, der du bist</w:t>
      </w:r>
      <w:r>
        <w:br/>
      </w:r>
      <w:proofErr w:type="spellStart"/>
      <w:r>
        <w:t>imm</w:t>
      </w:r>
      <w:proofErr w:type="spellEnd"/>
      <w:r>
        <w:t xml:space="preserve"> </w:t>
      </w:r>
      <w:proofErr w:type="spellStart"/>
      <w:r>
        <w:t>himmel</w:t>
      </w:r>
      <w:proofErr w:type="spellEnd"/>
      <w:r>
        <w:t xml:space="preserve">, hör, was uns </w:t>
      </w:r>
      <w:proofErr w:type="spellStart"/>
      <w:r>
        <w:t>gebrist</w:t>
      </w:r>
      <w:proofErr w:type="spellEnd"/>
      <w:r>
        <w:br/>
        <w:t xml:space="preserve">und was wir </w:t>
      </w:r>
      <w:proofErr w:type="spellStart"/>
      <w:r>
        <w:t>yetz</w:t>
      </w:r>
      <w:proofErr w:type="spellEnd"/>
      <w:r>
        <w:t xml:space="preserve"> </w:t>
      </w:r>
      <w:proofErr w:type="spellStart"/>
      <w:r>
        <w:t>begären</w:t>
      </w:r>
      <w:proofErr w:type="spellEnd"/>
      <w:r>
        <w:t>!</w:t>
      </w:r>
      <w:r>
        <w:br/>
      </w:r>
      <w:proofErr w:type="spellStart"/>
      <w:r>
        <w:t>Imm</w:t>
      </w:r>
      <w:proofErr w:type="spellEnd"/>
      <w:r>
        <w:t xml:space="preserve"> geist und </w:t>
      </w:r>
      <w:proofErr w:type="spellStart"/>
      <w:r>
        <w:t>warheit</w:t>
      </w:r>
      <w:proofErr w:type="spellEnd"/>
      <w:r>
        <w:t xml:space="preserve"> </w:t>
      </w:r>
      <w:proofErr w:type="spellStart"/>
      <w:r>
        <w:t>ruffen</w:t>
      </w:r>
      <w:proofErr w:type="spellEnd"/>
      <w:r>
        <w:t xml:space="preserve"> wir,</w:t>
      </w:r>
      <w:r>
        <w:br/>
        <w:t xml:space="preserve">wie Christus </w:t>
      </w:r>
      <w:proofErr w:type="spellStart"/>
      <w:r>
        <w:t>gleert</w:t>
      </w:r>
      <w:proofErr w:type="spellEnd"/>
      <w:r>
        <w:t>, allein zu dir,</w:t>
      </w:r>
      <w:r>
        <w:br/>
      </w:r>
      <w:proofErr w:type="spellStart"/>
      <w:r>
        <w:t>drumb</w:t>
      </w:r>
      <w:proofErr w:type="spellEnd"/>
      <w:r>
        <w:t xml:space="preserve"> wöllest uns </w:t>
      </w:r>
      <w:proofErr w:type="spellStart"/>
      <w:r>
        <w:t>gewären</w:t>
      </w:r>
      <w:proofErr w:type="spellEnd"/>
      <w:r>
        <w:t>.</w:t>
      </w:r>
      <w:r>
        <w:br/>
        <w:t xml:space="preserve">Du bist der </w:t>
      </w:r>
      <w:proofErr w:type="spellStart"/>
      <w:r>
        <w:t>vatter</w:t>
      </w:r>
      <w:proofErr w:type="spellEnd"/>
      <w:r>
        <w:t xml:space="preserve">, wir die </w:t>
      </w:r>
      <w:proofErr w:type="spellStart"/>
      <w:r>
        <w:t>kind</w:t>
      </w:r>
      <w:proofErr w:type="spellEnd"/>
      <w:r>
        <w:t>,</w:t>
      </w:r>
      <w:r>
        <w:br/>
        <w:t xml:space="preserve">du bist </w:t>
      </w:r>
      <w:proofErr w:type="spellStart"/>
      <w:r>
        <w:t>imm</w:t>
      </w:r>
      <w:proofErr w:type="spellEnd"/>
      <w:r>
        <w:t xml:space="preserve"> </w:t>
      </w:r>
      <w:proofErr w:type="spellStart"/>
      <w:r>
        <w:t>himmel</w:t>
      </w:r>
      <w:proofErr w:type="spellEnd"/>
      <w:r>
        <w:t xml:space="preserve"> und wir sind</w:t>
      </w:r>
      <w:r>
        <w:br/>
        <w:t xml:space="preserve">im </w:t>
      </w:r>
      <w:proofErr w:type="spellStart"/>
      <w:r>
        <w:t>ellend</w:t>
      </w:r>
      <w:proofErr w:type="spellEnd"/>
      <w:r>
        <w:t xml:space="preserve"> hie uff erden,</w:t>
      </w:r>
      <w:r>
        <w:br/>
      </w:r>
      <w:proofErr w:type="spellStart"/>
      <w:r>
        <w:t>Drumb</w:t>
      </w:r>
      <w:proofErr w:type="spellEnd"/>
      <w:r>
        <w:t xml:space="preserve"> sich mit lieb und </w:t>
      </w:r>
      <w:proofErr w:type="spellStart"/>
      <w:r>
        <w:t>gnad</w:t>
      </w:r>
      <w:proofErr w:type="spellEnd"/>
      <w:r>
        <w:t xml:space="preserve"> herab,</w:t>
      </w:r>
      <w:r>
        <w:br/>
        <w:t xml:space="preserve">das unser </w:t>
      </w:r>
      <w:proofErr w:type="spellStart"/>
      <w:r>
        <w:t>hertz</w:t>
      </w:r>
      <w:proofErr w:type="spellEnd"/>
      <w:r>
        <w:t xml:space="preserve"> ein </w:t>
      </w:r>
      <w:proofErr w:type="spellStart"/>
      <w:r>
        <w:t>hoffnung</w:t>
      </w:r>
      <w:proofErr w:type="spellEnd"/>
      <w:r>
        <w:t xml:space="preserve"> hab,</w:t>
      </w:r>
      <w:r>
        <w:br/>
        <w:t xml:space="preserve">durch Christum </w:t>
      </w:r>
      <w:proofErr w:type="spellStart"/>
      <w:r>
        <w:t>sälig</w:t>
      </w:r>
      <w:proofErr w:type="spellEnd"/>
      <w:r>
        <w:t xml:space="preserve"> </w:t>
      </w:r>
      <w:proofErr w:type="spellStart"/>
      <w:r>
        <w:t>zwerden</w:t>
      </w:r>
      <w:proofErr w:type="spellEnd"/>
      <w:r>
        <w:t>.</w:t>
      </w:r>
    </w:p>
    <w:p w14:paraId="78371BA6" w14:textId="77777777" w:rsidR="004D0ECC" w:rsidRDefault="004D0ECC" w:rsidP="004D0ECC">
      <w:pPr>
        <w:pStyle w:val="StandardWeb"/>
      </w:pPr>
      <w:r>
        <w:rPr>
          <w:rStyle w:val="Fett"/>
        </w:rPr>
        <w:t xml:space="preserve">Geheiliget werde </w:t>
      </w:r>
      <w:proofErr w:type="spellStart"/>
      <w:r>
        <w:rPr>
          <w:rStyle w:val="Fett"/>
        </w:rPr>
        <w:t>din</w:t>
      </w:r>
      <w:proofErr w:type="spellEnd"/>
      <w:r>
        <w:rPr>
          <w:rStyle w:val="Fett"/>
        </w:rPr>
        <w:t xml:space="preserve"> </w:t>
      </w:r>
      <w:proofErr w:type="spellStart"/>
      <w:r>
        <w:rPr>
          <w:rStyle w:val="Fett"/>
        </w:rPr>
        <w:t>nam</w:t>
      </w:r>
      <w:proofErr w:type="spellEnd"/>
      <w:r>
        <w:rPr>
          <w:rStyle w:val="Fett"/>
        </w:rPr>
        <w:t xml:space="preserve">. Din </w:t>
      </w:r>
      <w:proofErr w:type="spellStart"/>
      <w:r>
        <w:rPr>
          <w:rStyle w:val="Fett"/>
        </w:rPr>
        <w:t>rych</w:t>
      </w:r>
      <w:proofErr w:type="spellEnd"/>
      <w:r>
        <w:rPr>
          <w:rStyle w:val="Fett"/>
        </w:rPr>
        <w:t xml:space="preserve"> das </w:t>
      </w:r>
      <w:proofErr w:type="spellStart"/>
      <w:r>
        <w:rPr>
          <w:rStyle w:val="Fett"/>
        </w:rPr>
        <w:t>kumm</w:t>
      </w:r>
      <w:proofErr w:type="spellEnd"/>
      <w:r>
        <w:rPr>
          <w:rStyle w:val="Fett"/>
        </w:rPr>
        <w:t>.</w:t>
      </w:r>
    </w:p>
    <w:p w14:paraId="752CB858" w14:textId="77777777" w:rsidR="004D0ECC" w:rsidRDefault="004D0ECC" w:rsidP="004D0ECC">
      <w:pPr>
        <w:pStyle w:val="StandardWeb"/>
      </w:pPr>
      <w:r>
        <w:t xml:space="preserve">Din </w:t>
      </w:r>
      <w:proofErr w:type="spellStart"/>
      <w:r>
        <w:t>nam</w:t>
      </w:r>
      <w:proofErr w:type="spellEnd"/>
      <w:r>
        <w:t>, der heilig ist allein,</w:t>
      </w:r>
      <w:r>
        <w:br/>
      </w:r>
      <w:proofErr w:type="spellStart"/>
      <w:r>
        <w:t>sol</w:t>
      </w:r>
      <w:proofErr w:type="spellEnd"/>
      <w:r>
        <w:t xml:space="preserve"> </w:t>
      </w:r>
      <w:proofErr w:type="spellStart"/>
      <w:r>
        <w:t>ouch</w:t>
      </w:r>
      <w:proofErr w:type="spellEnd"/>
      <w:r>
        <w:t xml:space="preserve"> </w:t>
      </w:r>
      <w:proofErr w:type="spellStart"/>
      <w:r>
        <w:t>billich</w:t>
      </w:r>
      <w:proofErr w:type="spellEnd"/>
      <w:r>
        <w:t xml:space="preserve"> von uns gemein</w:t>
      </w:r>
      <w:r>
        <w:br/>
        <w:t xml:space="preserve">allein </w:t>
      </w:r>
      <w:proofErr w:type="spellStart"/>
      <w:r>
        <w:t>geheilget</w:t>
      </w:r>
      <w:proofErr w:type="spellEnd"/>
      <w:r>
        <w:t xml:space="preserve"> werden,</w:t>
      </w:r>
      <w:r>
        <w:br/>
        <w:t>Das bittend wir durch Jesum Christ,</w:t>
      </w:r>
      <w:r>
        <w:br/>
        <w:t xml:space="preserve">der so ein </w:t>
      </w:r>
      <w:proofErr w:type="spellStart"/>
      <w:r>
        <w:t>trüwer</w:t>
      </w:r>
      <w:proofErr w:type="spellEnd"/>
      <w:r>
        <w:t xml:space="preserve"> mittler ist</w:t>
      </w:r>
      <w:r>
        <w:br/>
        <w:t xml:space="preserve">und </w:t>
      </w:r>
      <w:proofErr w:type="spellStart"/>
      <w:r>
        <w:t>hilff</w:t>
      </w:r>
      <w:proofErr w:type="spellEnd"/>
      <w:r>
        <w:t xml:space="preserve"> </w:t>
      </w:r>
      <w:proofErr w:type="spellStart"/>
      <w:r>
        <w:t>uß</w:t>
      </w:r>
      <w:proofErr w:type="spellEnd"/>
      <w:r>
        <w:t xml:space="preserve"> allen </w:t>
      </w:r>
      <w:proofErr w:type="spellStart"/>
      <w:r>
        <w:t>gferden</w:t>
      </w:r>
      <w:proofErr w:type="spellEnd"/>
      <w:r>
        <w:t>.</w:t>
      </w:r>
      <w:r>
        <w:br/>
        <w:t xml:space="preserve">Darnach </w:t>
      </w:r>
      <w:proofErr w:type="spellStart"/>
      <w:r>
        <w:t>ryssz</w:t>
      </w:r>
      <w:proofErr w:type="spellEnd"/>
      <w:r>
        <w:t xml:space="preserve"> hin das </w:t>
      </w:r>
      <w:proofErr w:type="spellStart"/>
      <w:r>
        <w:t>rych</w:t>
      </w:r>
      <w:proofErr w:type="spellEnd"/>
      <w:r>
        <w:t xml:space="preserve"> der </w:t>
      </w:r>
      <w:proofErr w:type="spellStart"/>
      <w:r>
        <w:t>welt</w:t>
      </w:r>
      <w:proofErr w:type="spellEnd"/>
      <w:r>
        <w:t>,</w:t>
      </w:r>
      <w:r>
        <w:br/>
      </w:r>
      <w:proofErr w:type="spellStart"/>
      <w:r>
        <w:t>din</w:t>
      </w:r>
      <w:proofErr w:type="spellEnd"/>
      <w:r>
        <w:t xml:space="preserve"> </w:t>
      </w:r>
      <w:proofErr w:type="spellStart"/>
      <w:r>
        <w:t>rych</w:t>
      </w:r>
      <w:proofErr w:type="spellEnd"/>
      <w:r>
        <w:t xml:space="preserve"> </w:t>
      </w:r>
      <w:proofErr w:type="spellStart"/>
      <w:r>
        <w:t>zukumb</w:t>
      </w:r>
      <w:proofErr w:type="spellEnd"/>
      <w:r>
        <w:t xml:space="preserve">, wies dir </w:t>
      </w:r>
      <w:proofErr w:type="spellStart"/>
      <w:r>
        <w:t>gefellt</w:t>
      </w:r>
      <w:proofErr w:type="spellEnd"/>
      <w:r>
        <w:t>,</w:t>
      </w:r>
      <w:r>
        <w:br/>
        <w:t xml:space="preserve">von </w:t>
      </w:r>
      <w:proofErr w:type="spellStart"/>
      <w:r>
        <w:t>glouben</w:t>
      </w:r>
      <w:proofErr w:type="spellEnd"/>
      <w:r>
        <w:t xml:space="preserve"> und von </w:t>
      </w:r>
      <w:proofErr w:type="spellStart"/>
      <w:r>
        <w:t>läben</w:t>
      </w:r>
      <w:proofErr w:type="spellEnd"/>
      <w:r>
        <w:t>.</w:t>
      </w:r>
      <w:r>
        <w:br/>
        <w:t xml:space="preserve">Din </w:t>
      </w:r>
      <w:proofErr w:type="spellStart"/>
      <w:r>
        <w:t>rych</w:t>
      </w:r>
      <w:proofErr w:type="spellEnd"/>
      <w:r>
        <w:t xml:space="preserve"> ist doch ein </w:t>
      </w:r>
      <w:proofErr w:type="spellStart"/>
      <w:r>
        <w:t>säligs</w:t>
      </w:r>
      <w:proofErr w:type="spellEnd"/>
      <w:r>
        <w:t xml:space="preserve"> </w:t>
      </w:r>
      <w:proofErr w:type="spellStart"/>
      <w:r>
        <w:t>rych</w:t>
      </w:r>
      <w:proofErr w:type="spellEnd"/>
      <w:r>
        <w:t>,</w:t>
      </w:r>
      <w:r>
        <w:br/>
        <w:t xml:space="preserve">on </w:t>
      </w:r>
      <w:proofErr w:type="spellStart"/>
      <w:r>
        <w:t>sünd</w:t>
      </w:r>
      <w:proofErr w:type="spellEnd"/>
      <w:r>
        <w:t xml:space="preserve"> und schuld, des </w:t>
      </w:r>
      <w:proofErr w:type="spellStart"/>
      <w:r>
        <w:t>nit</w:t>
      </w:r>
      <w:proofErr w:type="spellEnd"/>
      <w:r>
        <w:t xml:space="preserve"> </w:t>
      </w:r>
      <w:proofErr w:type="spellStart"/>
      <w:r>
        <w:t>gelych</w:t>
      </w:r>
      <w:proofErr w:type="spellEnd"/>
      <w:r>
        <w:t>:</w:t>
      </w:r>
      <w:r>
        <w:br/>
        <w:t xml:space="preserve">das selbig </w:t>
      </w:r>
      <w:proofErr w:type="spellStart"/>
      <w:r>
        <w:t>wöllist</w:t>
      </w:r>
      <w:proofErr w:type="spellEnd"/>
      <w:r>
        <w:t xml:space="preserve"> geben!</w:t>
      </w:r>
    </w:p>
    <w:p w14:paraId="4FA910B6" w14:textId="77777777" w:rsidR="004D0ECC" w:rsidRDefault="004D0ECC" w:rsidP="004D0ECC">
      <w:pPr>
        <w:pStyle w:val="StandardWeb"/>
      </w:pPr>
      <w:r>
        <w:rPr>
          <w:rStyle w:val="Fett"/>
        </w:rPr>
        <w:t xml:space="preserve">Din will </w:t>
      </w:r>
      <w:proofErr w:type="spellStart"/>
      <w:r>
        <w:rPr>
          <w:rStyle w:val="Fett"/>
        </w:rPr>
        <w:t>geschäch</w:t>
      </w:r>
      <w:proofErr w:type="spellEnd"/>
      <w:r>
        <w:rPr>
          <w:rStyle w:val="Fett"/>
        </w:rPr>
        <w:t xml:space="preserve"> uff erden wie </w:t>
      </w:r>
      <w:proofErr w:type="spellStart"/>
      <w:r>
        <w:rPr>
          <w:rStyle w:val="Fett"/>
        </w:rPr>
        <w:t>imm</w:t>
      </w:r>
      <w:proofErr w:type="spellEnd"/>
      <w:r>
        <w:rPr>
          <w:rStyle w:val="Fett"/>
        </w:rPr>
        <w:t xml:space="preserve"> </w:t>
      </w:r>
      <w:proofErr w:type="spellStart"/>
      <w:r>
        <w:rPr>
          <w:rStyle w:val="Fett"/>
        </w:rPr>
        <w:t>himmel</w:t>
      </w:r>
      <w:proofErr w:type="spellEnd"/>
      <w:r>
        <w:rPr>
          <w:rStyle w:val="Fett"/>
        </w:rPr>
        <w:t>.</w:t>
      </w:r>
    </w:p>
    <w:p w14:paraId="23F302FD" w14:textId="77777777" w:rsidR="004D0ECC" w:rsidRDefault="004D0ECC" w:rsidP="004D0ECC">
      <w:pPr>
        <w:pStyle w:val="StandardWeb"/>
      </w:pPr>
      <w:r>
        <w:t xml:space="preserve">Din will </w:t>
      </w:r>
      <w:proofErr w:type="spellStart"/>
      <w:r>
        <w:t>geschäch</w:t>
      </w:r>
      <w:proofErr w:type="spellEnd"/>
      <w:r>
        <w:t xml:space="preserve">, der unser </w:t>
      </w:r>
      <w:proofErr w:type="spellStart"/>
      <w:r>
        <w:t>nit</w:t>
      </w:r>
      <w:proofErr w:type="spellEnd"/>
      <w:r>
        <w:t>,</w:t>
      </w:r>
      <w:r>
        <w:br/>
        <w:t xml:space="preserve">das ist </w:t>
      </w:r>
      <w:proofErr w:type="spellStart"/>
      <w:r>
        <w:t>ouch</w:t>
      </w:r>
      <w:proofErr w:type="spellEnd"/>
      <w:r>
        <w:t xml:space="preserve"> unser ernstlich bitt,</w:t>
      </w:r>
      <w:r>
        <w:br/>
      </w:r>
      <w:proofErr w:type="spellStart"/>
      <w:r>
        <w:t>diewyl</w:t>
      </w:r>
      <w:proofErr w:type="spellEnd"/>
      <w:r>
        <w:t xml:space="preserve"> du bist der Herre:</w:t>
      </w:r>
      <w:r>
        <w:br/>
      </w:r>
      <w:proofErr w:type="spellStart"/>
      <w:r>
        <w:t>Imm</w:t>
      </w:r>
      <w:proofErr w:type="spellEnd"/>
      <w:r>
        <w:t xml:space="preserve"> </w:t>
      </w:r>
      <w:proofErr w:type="spellStart"/>
      <w:r>
        <w:t>himmel</w:t>
      </w:r>
      <w:proofErr w:type="spellEnd"/>
      <w:r>
        <w:t xml:space="preserve"> </w:t>
      </w:r>
      <w:proofErr w:type="spellStart"/>
      <w:r>
        <w:t>bschichts</w:t>
      </w:r>
      <w:proofErr w:type="spellEnd"/>
      <w:r>
        <w:t xml:space="preserve"> </w:t>
      </w:r>
      <w:proofErr w:type="spellStart"/>
      <w:r>
        <w:t>alls</w:t>
      </w:r>
      <w:proofErr w:type="spellEnd"/>
      <w:r>
        <w:t xml:space="preserve">, wie du </w:t>
      </w:r>
      <w:proofErr w:type="spellStart"/>
      <w:r>
        <w:t>wilt</w:t>
      </w:r>
      <w:proofErr w:type="spellEnd"/>
      <w:r>
        <w:t>,</w:t>
      </w:r>
      <w:r>
        <w:br/>
      </w:r>
      <w:proofErr w:type="spellStart"/>
      <w:r>
        <w:t>drumb</w:t>
      </w:r>
      <w:proofErr w:type="spellEnd"/>
      <w:r>
        <w:t xml:space="preserve"> sich uff uns, o </w:t>
      </w:r>
      <w:proofErr w:type="spellStart"/>
      <w:r>
        <w:t>vatter</w:t>
      </w:r>
      <w:proofErr w:type="spellEnd"/>
      <w:r>
        <w:t xml:space="preserve"> </w:t>
      </w:r>
      <w:proofErr w:type="spellStart"/>
      <w:r>
        <w:t>milt</w:t>
      </w:r>
      <w:proofErr w:type="spellEnd"/>
      <w:r>
        <w:t>,</w:t>
      </w:r>
      <w:r>
        <w:br/>
      </w:r>
      <w:proofErr w:type="spellStart"/>
      <w:r>
        <w:t>unnd</w:t>
      </w:r>
      <w:proofErr w:type="spellEnd"/>
      <w:r>
        <w:t xml:space="preserve"> uns das </w:t>
      </w:r>
      <w:proofErr w:type="spellStart"/>
      <w:r>
        <w:t>selb</w:t>
      </w:r>
      <w:proofErr w:type="spellEnd"/>
      <w:r>
        <w:t xml:space="preserve"> </w:t>
      </w:r>
      <w:proofErr w:type="spellStart"/>
      <w:r>
        <w:t>ouch</w:t>
      </w:r>
      <w:proofErr w:type="spellEnd"/>
      <w:r>
        <w:t xml:space="preserve"> leere.</w:t>
      </w:r>
      <w:r>
        <w:br/>
        <w:t xml:space="preserve">Was du </w:t>
      </w:r>
      <w:proofErr w:type="spellStart"/>
      <w:r>
        <w:t>nit</w:t>
      </w:r>
      <w:proofErr w:type="spellEnd"/>
      <w:r>
        <w:t xml:space="preserve"> </w:t>
      </w:r>
      <w:proofErr w:type="spellStart"/>
      <w:r>
        <w:t>wilt</w:t>
      </w:r>
      <w:proofErr w:type="spellEnd"/>
      <w:r>
        <w:t xml:space="preserve">, das ist </w:t>
      </w:r>
      <w:proofErr w:type="spellStart"/>
      <w:r>
        <w:t>nit</w:t>
      </w:r>
      <w:proofErr w:type="spellEnd"/>
      <w:r>
        <w:t xml:space="preserve"> gut,</w:t>
      </w:r>
      <w:r>
        <w:br/>
      </w:r>
      <w:proofErr w:type="spellStart"/>
      <w:r>
        <w:t>voruß</w:t>
      </w:r>
      <w:proofErr w:type="spellEnd"/>
      <w:r>
        <w:t xml:space="preserve"> was </w:t>
      </w:r>
      <w:proofErr w:type="spellStart"/>
      <w:r>
        <w:t>kumpt</w:t>
      </w:r>
      <w:proofErr w:type="spellEnd"/>
      <w:r>
        <w:t xml:space="preserve"> von </w:t>
      </w:r>
      <w:proofErr w:type="spellStart"/>
      <w:r>
        <w:t>fleisch</w:t>
      </w:r>
      <w:proofErr w:type="spellEnd"/>
      <w:r>
        <w:t xml:space="preserve"> und </w:t>
      </w:r>
      <w:proofErr w:type="spellStart"/>
      <w:r>
        <w:t>blut</w:t>
      </w:r>
      <w:proofErr w:type="spellEnd"/>
      <w:r>
        <w:t>,</w:t>
      </w:r>
      <w:r>
        <w:br/>
        <w:t>das müssen wir bekennen.</w:t>
      </w:r>
      <w:r>
        <w:br/>
        <w:t xml:space="preserve">Herr Gott, so </w:t>
      </w:r>
      <w:proofErr w:type="spellStart"/>
      <w:r>
        <w:t>hilff</w:t>
      </w:r>
      <w:proofErr w:type="spellEnd"/>
      <w:r>
        <w:t xml:space="preserve"> zu </w:t>
      </w:r>
      <w:proofErr w:type="spellStart"/>
      <w:r>
        <w:t>volgen</w:t>
      </w:r>
      <w:proofErr w:type="spellEnd"/>
      <w:r>
        <w:t xml:space="preserve"> dir,</w:t>
      </w:r>
      <w:r>
        <w:br/>
        <w:t xml:space="preserve">das </w:t>
      </w:r>
      <w:proofErr w:type="spellStart"/>
      <w:r>
        <w:t>din</w:t>
      </w:r>
      <w:proofErr w:type="spellEnd"/>
      <w:r>
        <w:t xml:space="preserve"> will </w:t>
      </w:r>
      <w:proofErr w:type="spellStart"/>
      <w:r>
        <w:t>gschäch</w:t>
      </w:r>
      <w:proofErr w:type="spellEnd"/>
      <w:r>
        <w:t>:</w:t>
      </w:r>
      <w:r>
        <w:br/>
        <w:t>der wöll uns schier</w:t>
      </w:r>
      <w:r>
        <w:br/>
        <w:t xml:space="preserve">von unserm </w:t>
      </w:r>
      <w:proofErr w:type="spellStart"/>
      <w:r>
        <w:t>gantz</w:t>
      </w:r>
      <w:proofErr w:type="spellEnd"/>
      <w:r>
        <w:t xml:space="preserve"> </w:t>
      </w:r>
      <w:proofErr w:type="spellStart"/>
      <w:r>
        <w:t>entwennen</w:t>
      </w:r>
      <w:proofErr w:type="spellEnd"/>
      <w:r>
        <w:t>.</w:t>
      </w:r>
    </w:p>
    <w:p w14:paraId="3CC67AD4" w14:textId="77777777" w:rsidR="004D0ECC" w:rsidRDefault="004D0ECC" w:rsidP="004D0ECC">
      <w:pPr>
        <w:pStyle w:val="StandardWeb"/>
      </w:pPr>
      <w:r>
        <w:rPr>
          <w:rStyle w:val="Fett"/>
        </w:rPr>
        <w:t xml:space="preserve">Unser täglich </w:t>
      </w:r>
      <w:proofErr w:type="spellStart"/>
      <w:r>
        <w:rPr>
          <w:rStyle w:val="Fett"/>
        </w:rPr>
        <w:t>brot</w:t>
      </w:r>
      <w:proofErr w:type="spellEnd"/>
      <w:r>
        <w:rPr>
          <w:rStyle w:val="Fett"/>
        </w:rPr>
        <w:t xml:space="preserve"> gib uns </w:t>
      </w:r>
      <w:proofErr w:type="spellStart"/>
      <w:r>
        <w:rPr>
          <w:rStyle w:val="Fett"/>
        </w:rPr>
        <w:t>hüt</w:t>
      </w:r>
      <w:proofErr w:type="spellEnd"/>
      <w:r>
        <w:rPr>
          <w:rStyle w:val="Fett"/>
        </w:rPr>
        <w:t>.</w:t>
      </w:r>
    </w:p>
    <w:p w14:paraId="2562E578" w14:textId="77777777" w:rsidR="004D0ECC" w:rsidRDefault="004D0ECC" w:rsidP="004D0ECC">
      <w:pPr>
        <w:pStyle w:val="StandardWeb"/>
      </w:pPr>
      <w:r>
        <w:t xml:space="preserve">Ach Gott, wie </w:t>
      </w:r>
      <w:proofErr w:type="spellStart"/>
      <w:r>
        <w:t>prist</w:t>
      </w:r>
      <w:proofErr w:type="spellEnd"/>
      <w:r>
        <w:t xml:space="preserve"> so </w:t>
      </w:r>
      <w:proofErr w:type="spellStart"/>
      <w:r>
        <w:t>vil</w:t>
      </w:r>
      <w:proofErr w:type="spellEnd"/>
      <w:r>
        <w:t xml:space="preserve"> </w:t>
      </w:r>
      <w:proofErr w:type="spellStart"/>
      <w:r>
        <w:t>alltag</w:t>
      </w:r>
      <w:proofErr w:type="spellEnd"/>
      <w:r>
        <w:br/>
        <w:t xml:space="preserve">uns armen! das ist </w:t>
      </w:r>
      <w:proofErr w:type="spellStart"/>
      <w:r>
        <w:t>ouch</w:t>
      </w:r>
      <w:proofErr w:type="spellEnd"/>
      <w:r>
        <w:t xml:space="preserve"> ein klag,</w:t>
      </w:r>
      <w:r>
        <w:br/>
        <w:t xml:space="preserve">da </w:t>
      </w:r>
      <w:proofErr w:type="spellStart"/>
      <w:r>
        <w:t>wöllist</w:t>
      </w:r>
      <w:proofErr w:type="spellEnd"/>
      <w:r>
        <w:t xml:space="preserve"> du uns geben</w:t>
      </w:r>
      <w:r>
        <w:br/>
        <w:t xml:space="preserve">Dem </w:t>
      </w:r>
      <w:proofErr w:type="spellStart"/>
      <w:r>
        <w:t>lyb</w:t>
      </w:r>
      <w:proofErr w:type="spellEnd"/>
      <w:r>
        <w:t xml:space="preserve"> </w:t>
      </w:r>
      <w:proofErr w:type="spellStart"/>
      <w:r>
        <w:t>nit</w:t>
      </w:r>
      <w:proofErr w:type="spellEnd"/>
      <w:r>
        <w:t xml:space="preserve"> </w:t>
      </w:r>
      <w:proofErr w:type="spellStart"/>
      <w:r>
        <w:t>vil</w:t>
      </w:r>
      <w:proofErr w:type="spellEnd"/>
      <w:r>
        <w:t xml:space="preserve">, die </w:t>
      </w:r>
      <w:proofErr w:type="spellStart"/>
      <w:r>
        <w:t>notturfft</w:t>
      </w:r>
      <w:proofErr w:type="spellEnd"/>
      <w:r>
        <w:t xml:space="preserve"> bloß,</w:t>
      </w:r>
      <w:r>
        <w:br/>
        <w:t xml:space="preserve">dem </w:t>
      </w:r>
      <w:proofErr w:type="spellStart"/>
      <w:r>
        <w:t>hertzen</w:t>
      </w:r>
      <w:proofErr w:type="spellEnd"/>
      <w:r>
        <w:t xml:space="preserve"> aber </w:t>
      </w:r>
      <w:proofErr w:type="spellStart"/>
      <w:r>
        <w:t>gnaden</w:t>
      </w:r>
      <w:proofErr w:type="spellEnd"/>
      <w:r>
        <w:t xml:space="preserve"> groß,</w:t>
      </w:r>
      <w:r>
        <w:br/>
        <w:t xml:space="preserve">uff dich also </w:t>
      </w:r>
      <w:proofErr w:type="spellStart"/>
      <w:r>
        <w:t>zuläben</w:t>
      </w:r>
      <w:proofErr w:type="spellEnd"/>
      <w:r>
        <w:t>.</w:t>
      </w:r>
      <w:r>
        <w:br/>
        <w:t xml:space="preserve">Das täglich </w:t>
      </w:r>
      <w:proofErr w:type="spellStart"/>
      <w:r>
        <w:t>brot</w:t>
      </w:r>
      <w:proofErr w:type="spellEnd"/>
      <w:r>
        <w:t>, gib du, o Herr,</w:t>
      </w:r>
      <w:r>
        <w:br/>
        <w:t xml:space="preserve">den </w:t>
      </w:r>
      <w:proofErr w:type="spellStart"/>
      <w:r>
        <w:t>gyt</w:t>
      </w:r>
      <w:proofErr w:type="spellEnd"/>
      <w:r>
        <w:t xml:space="preserve"> </w:t>
      </w:r>
      <w:proofErr w:type="spellStart"/>
      <w:r>
        <w:t>unnd</w:t>
      </w:r>
      <w:proofErr w:type="spellEnd"/>
      <w:r>
        <w:t xml:space="preserve"> sorg </w:t>
      </w:r>
      <w:proofErr w:type="spellStart"/>
      <w:r>
        <w:t>tryb</w:t>
      </w:r>
      <w:proofErr w:type="spellEnd"/>
      <w:r>
        <w:t xml:space="preserve"> von uns </w:t>
      </w:r>
      <w:proofErr w:type="spellStart"/>
      <w:r>
        <w:t>ferr</w:t>
      </w:r>
      <w:proofErr w:type="spellEnd"/>
      <w:r>
        <w:t>,</w:t>
      </w:r>
      <w:r>
        <w:br/>
        <w:t xml:space="preserve">du </w:t>
      </w:r>
      <w:proofErr w:type="spellStart"/>
      <w:r>
        <w:t>kanst</w:t>
      </w:r>
      <w:proofErr w:type="spellEnd"/>
      <w:r>
        <w:t xml:space="preserve"> uns </w:t>
      </w:r>
      <w:proofErr w:type="spellStart"/>
      <w:r>
        <w:t>ye</w:t>
      </w:r>
      <w:proofErr w:type="spellEnd"/>
      <w:r>
        <w:t xml:space="preserve"> </w:t>
      </w:r>
      <w:proofErr w:type="spellStart"/>
      <w:r>
        <w:t>wol</w:t>
      </w:r>
      <w:proofErr w:type="spellEnd"/>
      <w:r>
        <w:t xml:space="preserve"> </w:t>
      </w:r>
      <w:proofErr w:type="spellStart"/>
      <w:r>
        <w:t>spysen</w:t>
      </w:r>
      <w:proofErr w:type="spellEnd"/>
      <w:r>
        <w:t>.</w:t>
      </w:r>
      <w:r>
        <w:br/>
        <w:t xml:space="preserve">Du wöllst dem </w:t>
      </w:r>
      <w:proofErr w:type="spellStart"/>
      <w:r>
        <w:t>fleisch</w:t>
      </w:r>
      <w:proofErr w:type="spellEnd"/>
      <w:r>
        <w:t xml:space="preserve"> sin </w:t>
      </w:r>
      <w:proofErr w:type="spellStart"/>
      <w:r>
        <w:t>wollust</w:t>
      </w:r>
      <w:proofErr w:type="spellEnd"/>
      <w:r>
        <w:t xml:space="preserve"> </w:t>
      </w:r>
      <w:proofErr w:type="spellStart"/>
      <w:r>
        <w:t>wern</w:t>
      </w:r>
      <w:proofErr w:type="spellEnd"/>
      <w:r>
        <w:t>,</w:t>
      </w:r>
      <w:r>
        <w:br/>
        <w:t xml:space="preserve">die </w:t>
      </w:r>
      <w:proofErr w:type="spellStart"/>
      <w:r>
        <w:t>seel</w:t>
      </w:r>
      <w:proofErr w:type="spellEnd"/>
      <w:r>
        <w:t xml:space="preserve"> mit </w:t>
      </w:r>
      <w:proofErr w:type="spellStart"/>
      <w:r>
        <w:t>dinem</w:t>
      </w:r>
      <w:proofErr w:type="spellEnd"/>
      <w:r>
        <w:t xml:space="preserve"> </w:t>
      </w:r>
      <w:proofErr w:type="spellStart"/>
      <w:r>
        <w:t>wort</w:t>
      </w:r>
      <w:proofErr w:type="spellEnd"/>
      <w:r>
        <w:t xml:space="preserve"> </w:t>
      </w:r>
      <w:proofErr w:type="spellStart"/>
      <w:r>
        <w:t>ernern</w:t>
      </w:r>
      <w:proofErr w:type="spellEnd"/>
      <w:r>
        <w:t>,</w:t>
      </w:r>
      <w:r>
        <w:br/>
        <w:t xml:space="preserve">daran </w:t>
      </w:r>
      <w:proofErr w:type="spellStart"/>
      <w:r>
        <w:t>din</w:t>
      </w:r>
      <w:proofErr w:type="spellEnd"/>
      <w:r>
        <w:t xml:space="preserve"> lieb </w:t>
      </w:r>
      <w:proofErr w:type="spellStart"/>
      <w:r>
        <w:t>bewysen</w:t>
      </w:r>
      <w:proofErr w:type="spellEnd"/>
      <w:r>
        <w:t>.</w:t>
      </w:r>
    </w:p>
    <w:p w14:paraId="5E09E6E3" w14:textId="77777777" w:rsidR="004D0ECC" w:rsidRDefault="004D0ECC" w:rsidP="004D0ECC">
      <w:pPr>
        <w:pStyle w:val="StandardWeb"/>
      </w:pPr>
      <w:r>
        <w:rPr>
          <w:rStyle w:val="Fett"/>
        </w:rPr>
        <w:t xml:space="preserve">Und vergib uns unser schuld, als wir </w:t>
      </w:r>
      <w:proofErr w:type="spellStart"/>
      <w:r>
        <w:rPr>
          <w:rStyle w:val="Fett"/>
        </w:rPr>
        <w:t>ouch</w:t>
      </w:r>
      <w:proofErr w:type="spellEnd"/>
      <w:r>
        <w:rPr>
          <w:rStyle w:val="Fett"/>
        </w:rPr>
        <w:t xml:space="preserve"> vergebend unsern </w:t>
      </w:r>
      <w:proofErr w:type="spellStart"/>
      <w:r>
        <w:rPr>
          <w:rStyle w:val="Fett"/>
        </w:rPr>
        <w:t>schuldigern</w:t>
      </w:r>
      <w:proofErr w:type="spellEnd"/>
      <w:r>
        <w:rPr>
          <w:rStyle w:val="Fett"/>
        </w:rPr>
        <w:t>.</w:t>
      </w:r>
    </w:p>
    <w:p w14:paraId="3CEB7871" w14:textId="77777777" w:rsidR="004D0ECC" w:rsidRDefault="004D0ECC" w:rsidP="004D0ECC">
      <w:pPr>
        <w:pStyle w:val="StandardWeb"/>
      </w:pPr>
      <w:r>
        <w:t xml:space="preserve">Zu dem, so bitten wir </w:t>
      </w:r>
      <w:proofErr w:type="spellStart"/>
      <w:r>
        <w:t>umb</w:t>
      </w:r>
      <w:proofErr w:type="spellEnd"/>
      <w:r>
        <w:t xml:space="preserve"> </w:t>
      </w:r>
      <w:proofErr w:type="spellStart"/>
      <w:r>
        <w:t>huld</w:t>
      </w:r>
      <w:proofErr w:type="spellEnd"/>
      <w:r>
        <w:t>,</w:t>
      </w:r>
      <w:r>
        <w:br/>
        <w:t>o Gott, vergib uns unser schuld,</w:t>
      </w:r>
      <w:r>
        <w:br/>
      </w:r>
      <w:proofErr w:type="spellStart"/>
      <w:r>
        <w:t>unnd</w:t>
      </w:r>
      <w:proofErr w:type="spellEnd"/>
      <w:r>
        <w:t xml:space="preserve"> so </w:t>
      </w:r>
      <w:proofErr w:type="spellStart"/>
      <w:r>
        <w:t>vil</w:t>
      </w:r>
      <w:proofErr w:type="spellEnd"/>
      <w:r>
        <w:t xml:space="preserve"> grosser </w:t>
      </w:r>
      <w:proofErr w:type="spellStart"/>
      <w:r>
        <w:t>sünden</w:t>
      </w:r>
      <w:proofErr w:type="spellEnd"/>
      <w:r>
        <w:t>!</w:t>
      </w:r>
      <w:r>
        <w:br/>
        <w:t xml:space="preserve">Gib, Heere Gott und </w:t>
      </w:r>
      <w:proofErr w:type="spellStart"/>
      <w:r>
        <w:t>vatter</w:t>
      </w:r>
      <w:proofErr w:type="spellEnd"/>
      <w:r>
        <w:t xml:space="preserve"> </w:t>
      </w:r>
      <w:proofErr w:type="spellStart"/>
      <w:r>
        <w:t>trüw</w:t>
      </w:r>
      <w:proofErr w:type="spellEnd"/>
      <w:r>
        <w:t>,</w:t>
      </w:r>
      <w:r>
        <w:br/>
        <w:t xml:space="preserve">das uns all </w:t>
      </w:r>
      <w:proofErr w:type="spellStart"/>
      <w:r>
        <w:t>sünd</w:t>
      </w:r>
      <w:proofErr w:type="spellEnd"/>
      <w:r>
        <w:t xml:space="preserve"> von </w:t>
      </w:r>
      <w:proofErr w:type="spellStart"/>
      <w:r>
        <w:t>hertzen</w:t>
      </w:r>
      <w:proofErr w:type="spellEnd"/>
      <w:r>
        <w:t xml:space="preserve"> </w:t>
      </w:r>
      <w:proofErr w:type="spellStart"/>
      <w:r>
        <w:t>rüw</w:t>
      </w:r>
      <w:proofErr w:type="spellEnd"/>
      <w:r>
        <w:br/>
        <w:t xml:space="preserve">und wir </w:t>
      </w:r>
      <w:proofErr w:type="spellStart"/>
      <w:r>
        <w:t>sy</w:t>
      </w:r>
      <w:proofErr w:type="spellEnd"/>
      <w:r>
        <w:t xml:space="preserve"> lassen künden.</w:t>
      </w:r>
      <w:r>
        <w:br/>
        <w:t xml:space="preserve">Gib, das wir </w:t>
      </w:r>
      <w:proofErr w:type="spellStart"/>
      <w:r>
        <w:t>ouch</w:t>
      </w:r>
      <w:proofErr w:type="spellEnd"/>
      <w:r>
        <w:t xml:space="preserve"> </w:t>
      </w:r>
      <w:proofErr w:type="spellStart"/>
      <w:r>
        <w:t>fry</w:t>
      </w:r>
      <w:proofErr w:type="spellEnd"/>
      <w:r>
        <w:t xml:space="preserve"> </w:t>
      </w:r>
      <w:proofErr w:type="spellStart"/>
      <w:r>
        <w:t>yederman</w:t>
      </w:r>
      <w:proofErr w:type="spellEnd"/>
      <w:r>
        <w:br/>
      </w:r>
      <w:proofErr w:type="spellStart"/>
      <w:r>
        <w:t>vergäbind</w:t>
      </w:r>
      <w:proofErr w:type="spellEnd"/>
      <w:r>
        <w:t xml:space="preserve"> und </w:t>
      </w:r>
      <w:proofErr w:type="spellStart"/>
      <w:r>
        <w:t>frid</w:t>
      </w:r>
      <w:proofErr w:type="spellEnd"/>
      <w:r>
        <w:t xml:space="preserve"> </w:t>
      </w:r>
      <w:proofErr w:type="spellStart"/>
      <w:r>
        <w:t>mögind</w:t>
      </w:r>
      <w:proofErr w:type="spellEnd"/>
      <w:r>
        <w:t xml:space="preserve"> </w:t>
      </w:r>
      <w:proofErr w:type="spellStart"/>
      <w:r>
        <w:t>han</w:t>
      </w:r>
      <w:proofErr w:type="spellEnd"/>
      <w:r>
        <w:br/>
        <w:t xml:space="preserve">mit </w:t>
      </w:r>
      <w:proofErr w:type="spellStart"/>
      <w:r>
        <w:t>fründen</w:t>
      </w:r>
      <w:proofErr w:type="spellEnd"/>
      <w:r>
        <w:t xml:space="preserve"> und mit </w:t>
      </w:r>
      <w:proofErr w:type="spellStart"/>
      <w:r>
        <w:t>synden</w:t>
      </w:r>
      <w:proofErr w:type="spellEnd"/>
      <w:r>
        <w:t>,</w:t>
      </w:r>
      <w:r>
        <w:br/>
        <w:t xml:space="preserve">In lieb </w:t>
      </w:r>
      <w:proofErr w:type="spellStart"/>
      <w:r>
        <w:t>zesuchen</w:t>
      </w:r>
      <w:proofErr w:type="spellEnd"/>
      <w:r>
        <w:t xml:space="preserve"> </w:t>
      </w:r>
      <w:proofErr w:type="spellStart"/>
      <w:r>
        <w:t>dinen</w:t>
      </w:r>
      <w:proofErr w:type="spellEnd"/>
      <w:r>
        <w:t xml:space="preserve"> </w:t>
      </w:r>
      <w:proofErr w:type="spellStart"/>
      <w:r>
        <w:t>pryß</w:t>
      </w:r>
      <w:proofErr w:type="spellEnd"/>
      <w:r>
        <w:t>,</w:t>
      </w:r>
      <w:r>
        <w:br/>
        <w:t xml:space="preserve">wie dann </w:t>
      </w:r>
      <w:proofErr w:type="spellStart"/>
      <w:r>
        <w:t>wol</w:t>
      </w:r>
      <w:proofErr w:type="spellEnd"/>
      <w:r>
        <w:t xml:space="preserve"> </w:t>
      </w:r>
      <w:proofErr w:type="spellStart"/>
      <w:r>
        <w:t>zimpt</w:t>
      </w:r>
      <w:proofErr w:type="spellEnd"/>
      <w:r>
        <w:t xml:space="preserve"> nach </w:t>
      </w:r>
      <w:proofErr w:type="spellStart"/>
      <w:r>
        <w:t>vatters</w:t>
      </w:r>
      <w:proofErr w:type="spellEnd"/>
      <w:r>
        <w:t xml:space="preserve"> </w:t>
      </w:r>
      <w:proofErr w:type="spellStart"/>
      <w:r>
        <w:t>wyß</w:t>
      </w:r>
      <w:proofErr w:type="spellEnd"/>
      <w:r>
        <w:br/>
        <w:t xml:space="preserve">den rechten Gottes </w:t>
      </w:r>
      <w:proofErr w:type="spellStart"/>
      <w:r>
        <w:t>kinden</w:t>
      </w:r>
      <w:proofErr w:type="spellEnd"/>
      <w:r>
        <w:t>.</w:t>
      </w:r>
    </w:p>
    <w:p w14:paraId="3078690F" w14:textId="77777777" w:rsidR="004D0ECC" w:rsidRDefault="004D0ECC" w:rsidP="004D0ECC">
      <w:pPr>
        <w:pStyle w:val="StandardWeb"/>
      </w:pPr>
      <w:r>
        <w:rPr>
          <w:rStyle w:val="Fett"/>
        </w:rPr>
        <w:t xml:space="preserve">Und </w:t>
      </w:r>
      <w:proofErr w:type="spellStart"/>
      <w:r>
        <w:rPr>
          <w:rStyle w:val="Fett"/>
        </w:rPr>
        <w:t>fuer</w:t>
      </w:r>
      <w:proofErr w:type="spellEnd"/>
      <w:r>
        <w:rPr>
          <w:rStyle w:val="Fett"/>
        </w:rPr>
        <w:t xml:space="preserve"> uns </w:t>
      </w:r>
      <w:proofErr w:type="spellStart"/>
      <w:r>
        <w:rPr>
          <w:rStyle w:val="Fett"/>
        </w:rPr>
        <w:t>nit</w:t>
      </w:r>
      <w:proofErr w:type="spellEnd"/>
      <w:r>
        <w:rPr>
          <w:rStyle w:val="Fett"/>
        </w:rPr>
        <w:t xml:space="preserve"> in </w:t>
      </w:r>
      <w:proofErr w:type="spellStart"/>
      <w:r>
        <w:rPr>
          <w:rStyle w:val="Fett"/>
        </w:rPr>
        <w:t>versuochung</w:t>
      </w:r>
      <w:proofErr w:type="spellEnd"/>
      <w:r>
        <w:rPr>
          <w:rStyle w:val="Fett"/>
        </w:rPr>
        <w:t xml:space="preserve">, </w:t>
      </w:r>
      <w:proofErr w:type="spellStart"/>
      <w:r>
        <w:rPr>
          <w:rStyle w:val="Fett"/>
        </w:rPr>
        <w:t>sunder</w:t>
      </w:r>
      <w:proofErr w:type="spellEnd"/>
      <w:r>
        <w:rPr>
          <w:rStyle w:val="Fett"/>
        </w:rPr>
        <w:t xml:space="preserve"> </w:t>
      </w:r>
      <w:proofErr w:type="spellStart"/>
      <w:r>
        <w:rPr>
          <w:rStyle w:val="Fett"/>
        </w:rPr>
        <w:t>erlöß</w:t>
      </w:r>
      <w:proofErr w:type="spellEnd"/>
      <w:r>
        <w:rPr>
          <w:rStyle w:val="Fett"/>
        </w:rPr>
        <w:t xml:space="preserve"> uns vom bösen.</w:t>
      </w:r>
    </w:p>
    <w:p w14:paraId="16632E68" w14:textId="77777777" w:rsidR="004D0ECC" w:rsidRDefault="004D0ECC" w:rsidP="004D0ECC">
      <w:pPr>
        <w:pStyle w:val="StandardWeb"/>
      </w:pPr>
      <w:r>
        <w:t xml:space="preserve">Noch thut eins not und </w:t>
      </w:r>
      <w:proofErr w:type="spellStart"/>
      <w:r>
        <w:t>ligt</w:t>
      </w:r>
      <w:proofErr w:type="spellEnd"/>
      <w:r>
        <w:t xml:space="preserve"> </w:t>
      </w:r>
      <w:proofErr w:type="spellStart"/>
      <w:r>
        <w:t>vil</w:t>
      </w:r>
      <w:proofErr w:type="spellEnd"/>
      <w:r>
        <w:t xml:space="preserve"> dran:</w:t>
      </w:r>
      <w:r>
        <w:br/>
        <w:t xml:space="preserve">das wir, Herr Gott, </w:t>
      </w:r>
      <w:proofErr w:type="spellStart"/>
      <w:r>
        <w:t>ruw</w:t>
      </w:r>
      <w:proofErr w:type="spellEnd"/>
      <w:r>
        <w:t xml:space="preserve"> </w:t>
      </w:r>
      <w:proofErr w:type="spellStart"/>
      <w:r>
        <w:t>mögind</w:t>
      </w:r>
      <w:proofErr w:type="spellEnd"/>
      <w:r>
        <w:t xml:space="preserve"> </w:t>
      </w:r>
      <w:proofErr w:type="spellStart"/>
      <w:r>
        <w:t>han</w:t>
      </w:r>
      <w:proofErr w:type="spellEnd"/>
      <w:r>
        <w:br/>
        <w:t xml:space="preserve">im </w:t>
      </w:r>
      <w:proofErr w:type="spellStart"/>
      <w:r>
        <w:t>gwüssen</w:t>
      </w:r>
      <w:proofErr w:type="spellEnd"/>
      <w:r>
        <w:t xml:space="preserve"> und im </w:t>
      </w:r>
      <w:proofErr w:type="spellStart"/>
      <w:r>
        <w:t>hertzen</w:t>
      </w:r>
      <w:proofErr w:type="spellEnd"/>
      <w:r>
        <w:t>,</w:t>
      </w:r>
      <w:r>
        <w:br/>
        <w:t xml:space="preserve">Und </w:t>
      </w:r>
      <w:proofErr w:type="spellStart"/>
      <w:r>
        <w:t>bharrind</w:t>
      </w:r>
      <w:proofErr w:type="spellEnd"/>
      <w:r>
        <w:t xml:space="preserve"> </w:t>
      </w:r>
      <w:proofErr w:type="spellStart"/>
      <w:r>
        <w:t>styff</w:t>
      </w:r>
      <w:proofErr w:type="spellEnd"/>
      <w:r>
        <w:t xml:space="preserve"> uff </w:t>
      </w:r>
      <w:proofErr w:type="spellStart"/>
      <w:r>
        <w:t>dinem</w:t>
      </w:r>
      <w:proofErr w:type="spellEnd"/>
      <w:r>
        <w:t xml:space="preserve"> </w:t>
      </w:r>
      <w:proofErr w:type="spellStart"/>
      <w:r>
        <w:t>wort</w:t>
      </w:r>
      <w:proofErr w:type="spellEnd"/>
      <w:r>
        <w:t>:</w:t>
      </w:r>
      <w:r>
        <w:br/>
        <w:t xml:space="preserve">es </w:t>
      </w:r>
      <w:proofErr w:type="spellStart"/>
      <w:r>
        <w:t>wirt</w:t>
      </w:r>
      <w:proofErr w:type="spellEnd"/>
      <w:r>
        <w:t xml:space="preserve"> </w:t>
      </w:r>
      <w:proofErr w:type="spellStart"/>
      <w:r>
        <w:t>alls</w:t>
      </w:r>
      <w:proofErr w:type="spellEnd"/>
      <w:r>
        <w:t xml:space="preserve"> </w:t>
      </w:r>
      <w:proofErr w:type="spellStart"/>
      <w:r>
        <w:t>crütz</w:t>
      </w:r>
      <w:proofErr w:type="spellEnd"/>
      <w:r>
        <w:t xml:space="preserve"> bald </w:t>
      </w:r>
      <w:proofErr w:type="spellStart"/>
      <w:r>
        <w:t>han</w:t>
      </w:r>
      <w:proofErr w:type="spellEnd"/>
      <w:r>
        <w:t xml:space="preserve"> ein </w:t>
      </w:r>
      <w:proofErr w:type="spellStart"/>
      <w:r>
        <w:t>ort</w:t>
      </w:r>
      <w:proofErr w:type="spellEnd"/>
      <w:r>
        <w:t>,</w:t>
      </w:r>
      <w:r>
        <w:br/>
      </w:r>
      <w:proofErr w:type="spellStart"/>
      <w:r>
        <w:t>ußgnon</w:t>
      </w:r>
      <w:proofErr w:type="spellEnd"/>
      <w:r>
        <w:t xml:space="preserve"> der helle </w:t>
      </w:r>
      <w:proofErr w:type="spellStart"/>
      <w:r>
        <w:t>schmertzen</w:t>
      </w:r>
      <w:proofErr w:type="spellEnd"/>
      <w:r>
        <w:t>.</w:t>
      </w:r>
      <w:r>
        <w:br/>
        <w:t xml:space="preserve">Ach </w:t>
      </w:r>
      <w:proofErr w:type="spellStart"/>
      <w:r>
        <w:t>vatter</w:t>
      </w:r>
      <w:proofErr w:type="spellEnd"/>
      <w:r>
        <w:t xml:space="preserve"> </w:t>
      </w:r>
      <w:proofErr w:type="spellStart"/>
      <w:r>
        <w:t>trüw</w:t>
      </w:r>
      <w:proofErr w:type="spellEnd"/>
      <w:r>
        <w:t xml:space="preserve">, so </w:t>
      </w:r>
      <w:proofErr w:type="spellStart"/>
      <w:r>
        <w:t>sterck</w:t>
      </w:r>
      <w:proofErr w:type="spellEnd"/>
      <w:r>
        <w:t xml:space="preserve"> uns </w:t>
      </w:r>
      <w:proofErr w:type="spellStart"/>
      <w:r>
        <w:t>kind</w:t>
      </w:r>
      <w:proofErr w:type="spellEnd"/>
      <w:r>
        <w:t>,</w:t>
      </w:r>
      <w:r>
        <w:br/>
      </w:r>
      <w:proofErr w:type="spellStart"/>
      <w:r>
        <w:t>dz</w:t>
      </w:r>
      <w:proofErr w:type="spellEnd"/>
      <w:r>
        <w:t xml:space="preserve"> uns kein </w:t>
      </w:r>
      <w:proofErr w:type="spellStart"/>
      <w:r>
        <w:t>args</w:t>
      </w:r>
      <w:proofErr w:type="spellEnd"/>
      <w:r>
        <w:t xml:space="preserve"> </w:t>
      </w:r>
      <w:proofErr w:type="spellStart"/>
      <w:r>
        <w:t>nit</w:t>
      </w:r>
      <w:proofErr w:type="spellEnd"/>
      <w:r>
        <w:t xml:space="preserve"> überwind,</w:t>
      </w:r>
      <w:r>
        <w:br/>
        <w:t xml:space="preserve">behüt </w:t>
      </w:r>
      <w:proofErr w:type="spellStart"/>
      <w:r>
        <w:t>allzyt</w:t>
      </w:r>
      <w:proofErr w:type="spellEnd"/>
      <w:r>
        <w:t xml:space="preserve"> vom bösen:</w:t>
      </w:r>
      <w:r>
        <w:br/>
        <w:t xml:space="preserve">Es sey der </w:t>
      </w:r>
      <w:proofErr w:type="spellStart"/>
      <w:r>
        <w:t>tüffel</w:t>
      </w:r>
      <w:proofErr w:type="spellEnd"/>
      <w:r>
        <w:t xml:space="preserve"> oder </w:t>
      </w:r>
      <w:proofErr w:type="spellStart"/>
      <w:r>
        <w:t>dwält</w:t>
      </w:r>
      <w:proofErr w:type="spellEnd"/>
      <w:r>
        <w:br/>
        <w:t xml:space="preserve">und was </w:t>
      </w:r>
      <w:proofErr w:type="spellStart"/>
      <w:r>
        <w:t>nit</w:t>
      </w:r>
      <w:proofErr w:type="spellEnd"/>
      <w:r>
        <w:t xml:space="preserve"> mit der </w:t>
      </w:r>
      <w:proofErr w:type="spellStart"/>
      <w:r>
        <w:t>warheit</w:t>
      </w:r>
      <w:proofErr w:type="spellEnd"/>
      <w:r>
        <w:t xml:space="preserve"> hellt,</w:t>
      </w:r>
      <w:r>
        <w:br/>
      </w:r>
      <w:proofErr w:type="spellStart"/>
      <w:r>
        <w:t>dauon</w:t>
      </w:r>
      <w:proofErr w:type="spellEnd"/>
      <w:r>
        <w:t xml:space="preserve"> wöllst uns erlösen! </w:t>
      </w:r>
    </w:p>
    <w:p w14:paraId="75F809F8" w14:textId="718042D3" w:rsidR="004D0ECC" w:rsidRDefault="004D0ECC" w:rsidP="004D0ECC">
      <w:pPr>
        <w:pStyle w:val="berschrift2"/>
      </w:pPr>
      <w:r>
        <w:rPr>
          <w:rStyle w:val="screen-reader-text"/>
        </w:rPr>
        <w:t xml:space="preserve">Du höchstes Licht, du </w:t>
      </w:r>
      <w:proofErr w:type="spellStart"/>
      <w:r>
        <w:rPr>
          <w:rStyle w:val="screen-reader-text"/>
        </w:rPr>
        <w:t>ewger</w:t>
      </w:r>
      <w:proofErr w:type="spellEnd"/>
      <w:r>
        <w:rPr>
          <w:rStyle w:val="screen-reader-text"/>
        </w:rPr>
        <w:t xml:space="preserve"> Schein</w:t>
      </w:r>
      <w:r>
        <w:t xml:space="preserve"> </w:t>
      </w:r>
    </w:p>
    <w:p w14:paraId="367A74C2" w14:textId="77777777" w:rsidR="004D0ECC" w:rsidRDefault="004D0ECC" w:rsidP="004D0ECC">
      <w:pPr>
        <w:pStyle w:val="StandardWeb"/>
      </w:pPr>
      <w:r>
        <w:t xml:space="preserve">Du höchstes Licht, du </w:t>
      </w:r>
      <w:proofErr w:type="spellStart"/>
      <w:r>
        <w:t>ewger</w:t>
      </w:r>
      <w:proofErr w:type="spellEnd"/>
      <w:r>
        <w:t xml:space="preserve"> Schein;</w:t>
      </w:r>
      <w:r>
        <w:br/>
        <w:t>du Gott und treuer Herre mein,</w:t>
      </w:r>
      <w:r>
        <w:br/>
        <w:t>von dir der Gnaden Glanz ausgeht</w:t>
      </w:r>
      <w:r>
        <w:br/>
        <w:t>und leuchtet schön so früh wie spät.</w:t>
      </w:r>
    </w:p>
    <w:p w14:paraId="12DDF93E" w14:textId="77777777" w:rsidR="004D0ECC" w:rsidRDefault="004D0ECC" w:rsidP="004D0ECC">
      <w:pPr>
        <w:pStyle w:val="StandardWeb"/>
      </w:pPr>
      <w:r>
        <w:t>Das ist der Herre Jesus Christ,</w:t>
      </w:r>
      <w:r>
        <w:br/>
        <w:t>der ja die göttlich Wahrheit ist,</w:t>
      </w:r>
      <w:r>
        <w:br/>
        <w:t xml:space="preserve">mit seiner Lehr hell scheint und </w:t>
      </w:r>
      <w:proofErr w:type="spellStart"/>
      <w:r>
        <w:t>leucht</w:t>
      </w:r>
      <w:proofErr w:type="spellEnd"/>
      <w:r>
        <w:t>‘,</w:t>
      </w:r>
      <w:r>
        <w:br/>
        <w:t>bis er die Herren zu sich zeucht.</w:t>
      </w:r>
    </w:p>
    <w:p w14:paraId="68AF6CEE" w14:textId="77777777" w:rsidR="004D0ECC" w:rsidRDefault="004D0ECC" w:rsidP="004D0ECC">
      <w:pPr>
        <w:pStyle w:val="StandardWeb"/>
      </w:pPr>
      <w:r>
        <w:t>Er ist das Licht der ganzen Welt,</w:t>
      </w:r>
      <w:r>
        <w:br/>
        <w:t>das jedem klar vor Augen stellt</w:t>
      </w:r>
      <w:r>
        <w:br/>
        <w:t>den hellen, schönen, lichten Tag,</w:t>
      </w:r>
      <w:r>
        <w:br/>
        <w:t>an dein er selig werden mag.</w:t>
      </w:r>
    </w:p>
    <w:p w14:paraId="2CF2C326" w14:textId="77777777" w:rsidR="004D0ECC" w:rsidRDefault="004D0ECC" w:rsidP="004D0ECC">
      <w:pPr>
        <w:pStyle w:val="StandardWeb"/>
      </w:pPr>
      <w:r>
        <w:t>Den Tag, Herr, deines lieben Sohns</w:t>
      </w:r>
      <w:r>
        <w:br/>
        <w:t>laß stetig leuchten über uns,</w:t>
      </w:r>
      <w:r>
        <w:br/>
        <w:t>damit, die wir geboren blind,</w:t>
      </w:r>
      <w:r>
        <w:br/>
        <w:t>doch werden noch des Tages Kind‘</w:t>
      </w:r>
    </w:p>
    <w:p w14:paraId="783556BA" w14:textId="77777777" w:rsidR="004D0ECC" w:rsidRDefault="004D0ECC" w:rsidP="004D0ECC">
      <w:pPr>
        <w:pStyle w:val="StandardWeb"/>
      </w:pPr>
      <w:r>
        <w:t>und wandeln, wie‘s dem wohl ansteht,</w:t>
      </w:r>
      <w:r>
        <w:br/>
        <w:t>in dessen Herzen hell aufgeht</w:t>
      </w:r>
      <w:r>
        <w:br/>
        <w:t>der Tag des Heils, die Gnadenzeit,</w:t>
      </w:r>
      <w:r>
        <w:br/>
        <w:t>da fern ist alle Dunkelheit.</w:t>
      </w:r>
    </w:p>
    <w:p w14:paraId="314D1A2D" w14:textId="77777777" w:rsidR="004D0ECC" w:rsidRDefault="004D0ECC" w:rsidP="004D0ECC">
      <w:pPr>
        <w:pStyle w:val="StandardWeb"/>
      </w:pPr>
      <w:r>
        <w:t>Die Werk der Finsternis sind grob</w:t>
      </w:r>
      <w:r>
        <w:br/>
        <w:t>und dienen nicht zu deinem Lob;</w:t>
      </w:r>
      <w:r>
        <w:br/>
        <w:t>die Werk des Lichtes scheinen klar,</w:t>
      </w:r>
      <w:r>
        <w:br/>
        <w:t>dein Ehr sie machet offenbar.</w:t>
      </w:r>
    </w:p>
    <w:p w14:paraId="75F20CE2" w14:textId="77777777" w:rsidR="004D0ECC" w:rsidRDefault="004D0ECC" w:rsidP="004D0ECC">
      <w:pPr>
        <w:pStyle w:val="StandardWeb"/>
      </w:pPr>
      <w:r>
        <w:t xml:space="preserve">Zuletzt hilf uns zur </w:t>
      </w:r>
      <w:proofErr w:type="spellStart"/>
      <w:r>
        <w:t>heilgen</w:t>
      </w:r>
      <w:proofErr w:type="spellEnd"/>
      <w:r>
        <w:t xml:space="preserve"> Stadt</w:t>
      </w:r>
      <w:r>
        <w:br/>
        <w:t>die weder Nacht noch Tage hat,</w:t>
      </w:r>
      <w:r>
        <w:br/>
        <w:t>da du, Gott, strahlst voll Herrlichkeit,</w:t>
      </w:r>
      <w:r>
        <w:br/>
        <w:t>du schönstes Licht in Ewigkeit.</w:t>
      </w:r>
    </w:p>
    <w:p w14:paraId="61E52074" w14:textId="77777777" w:rsidR="004D0ECC" w:rsidRDefault="004D0ECC" w:rsidP="004D0ECC">
      <w:pPr>
        <w:pStyle w:val="StandardWeb"/>
      </w:pPr>
      <w:r>
        <w:t>O Sonn der Gnad ohn Niedersang,</w:t>
      </w:r>
      <w:r>
        <w:br/>
        <w:t>nimm von uns an den Lobgesang,</w:t>
      </w:r>
      <w:r>
        <w:br/>
        <w:t>auf daß erklinge diese Weis</w:t>
      </w:r>
      <w:r>
        <w:br/>
        <w:t xml:space="preserve">zum Guten uns und dir zum Preis. </w:t>
      </w:r>
    </w:p>
    <w:p w14:paraId="6F33F0CE" w14:textId="1D195DD1" w:rsidR="004D0ECC" w:rsidRDefault="004D0ECC" w:rsidP="004D0ECC">
      <w:pPr>
        <w:pStyle w:val="berschrift2"/>
        <w:rPr>
          <w:sz w:val="36"/>
          <w:szCs w:val="36"/>
          <w:lang w:eastAsia="de-DE"/>
        </w:rPr>
      </w:pPr>
      <w:r w:rsidRPr="004D0ECC">
        <w:t>Jetz ist aber min tag dahin,</w:t>
      </w:r>
      <w:r>
        <w:t xml:space="preserve"> </w:t>
      </w:r>
    </w:p>
    <w:p w14:paraId="321046D6" w14:textId="77777777" w:rsidR="004D0ECC" w:rsidRDefault="004D0ECC" w:rsidP="004D0ECC">
      <w:pPr>
        <w:pStyle w:val="StandardWeb"/>
      </w:pPr>
      <w:r>
        <w:rPr>
          <w:rStyle w:val="Fett"/>
        </w:rPr>
        <w:t xml:space="preserve">Ein </w:t>
      </w:r>
      <w:proofErr w:type="spellStart"/>
      <w:r>
        <w:rPr>
          <w:rStyle w:val="Fett"/>
        </w:rPr>
        <w:t>abend</w:t>
      </w:r>
      <w:proofErr w:type="spellEnd"/>
      <w:r>
        <w:rPr>
          <w:rStyle w:val="Fett"/>
        </w:rPr>
        <w:t xml:space="preserve"> </w:t>
      </w:r>
      <w:proofErr w:type="spellStart"/>
      <w:r>
        <w:rPr>
          <w:rStyle w:val="Fett"/>
        </w:rPr>
        <w:t>gsang</w:t>
      </w:r>
      <w:proofErr w:type="spellEnd"/>
      <w:r>
        <w:rPr>
          <w:rStyle w:val="Fett"/>
        </w:rPr>
        <w:t xml:space="preserve"> für die </w:t>
      </w:r>
      <w:proofErr w:type="spellStart"/>
      <w:r>
        <w:rPr>
          <w:rStyle w:val="Fett"/>
        </w:rPr>
        <w:t>kind</w:t>
      </w:r>
      <w:proofErr w:type="spellEnd"/>
      <w:r>
        <w:rPr>
          <w:rStyle w:val="Fett"/>
        </w:rPr>
        <w:t>.</w:t>
      </w:r>
    </w:p>
    <w:p w14:paraId="357A4CEB" w14:textId="77777777" w:rsidR="004D0ECC" w:rsidRDefault="004D0ECC" w:rsidP="004D0ECC">
      <w:pPr>
        <w:pStyle w:val="StandardWeb"/>
      </w:pPr>
      <w:r>
        <w:t>Jetz ist aber min tag dahin,</w:t>
      </w:r>
      <w:r>
        <w:br/>
        <w:t xml:space="preserve">an dem ich zwar </w:t>
      </w:r>
      <w:proofErr w:type="spellStart"/>
      <w:r>
        <w:t>solt</w:t>
      </w:r>
      <w:proofErr w:type="spellEnd"/>
      <w:r>
        <w:t xml:space="preserve"> worden </w:t>
      </w:r>
      <w:proofErr w:type="spellStart"/>
      <w:r>
        <w:t>syn</w:t>
      </w:r>
      <w:proofErr w:type="spellEnd"/>
      <w:r>
        <w:br/>
      </w:r>
      <w:proofErr w:type="spellStart"/>
      <w:r>
        <w:t>Gottsäliger</w:t>
      </w:r>
      <w:proofErr w:type="spellEnd"/>
      <w:r>
        <w:t xml:space="preserve"> und </w:t>
      </w:r>
      <w:proofErr w:type="spellStart"/>
      <w:r>
        <w:t>gschickter</w:t>
      </w:r>
      <w:proofErr w:type="spellEnd"/>
      <w:r>
        <w:t xml:space="preserve"> </w:t>
      </w:r>
      <w:proofErr w:type="spellStart"/>
      <w:r>
        <w:t>vil</w:t>
      </w:r>
      <w:proofErr w:type="spellEnd"/>
      <w:r>
        <w:t>,</w:t>
      </w:r>
      <w:r>
        <w:br/>
        <w:t xml:space="preserve">dann </w:t>
      </w:r>
      <w:proofErr w:type="spellStart"/>
      <w:r>
        <w:t>darumb</w:t>
      </w:r>
      <w:proofErr w:type="spellEnd"/>
      <w:r>
        <w:t xml:space="preserve"> gibt Gott alle </w:t>
      </w:r>
      <w:proofErr w:type="spellStart"/>
      <w:r>
        <w:t>zil</w:t>
      </w:r>
      <w:proofErr w:type="spellEnd"/>
      <w:r>
        <w:t>.</w:t>
      </w:r>
    </w:p>
    <w:p w14:paraId="2FE5B0A8" w14:textId="77777777" w:rsidR="004D0ECC" w:rsidRDefault="004D0ECC" w:rsidP="004D0ECC">
      <w:pPr>
        <w:pStyle w:val="StandardWeb"/>
      </w:pPr>
      <w:r>
        <w:t xml:space="preserve">Ach Gott, was ich dann </w:t>
      </w:r>
      <w:proofErr w:type="spellStart"/>
      <w:r>
        <w:t>übels</w:t>
      </w:r>
      <w:proofErr w:type="spellEnd"/>
      <w:r>
        <w:t xml:space="preserve"> </w:t>
      </w:r>
      <w:proofErr w:type="spellStart"/>
      <w:r>
        <w:t>thon</w:t>
      </w:r>
      <w:proofErr w:type="spellEnd"/>
      <w:r>
        <w:br/>
        <w:t xml:space="preserve">den </w:t>
      </w:r>
      <w:proofErr w:type="spellStart"/>
      <w:r>
        <w:t>gantzen</w:t>
      </w:r>
      <w:proofErr w:type="spellEnd"/>
      <w:r>
        <w:t xml:space="preserve"> </w:t>
      </w:r>
      <w:proofErr w:type="spellStart"/>
      <w:r>
        <w:t>tog</w:t>
      </w:r>
      <w:proofErr w:type="spellEnd"/>
      <w:r>
        <w:t xml:space="preserve">, </w:t>
      </w:r>
      <w:proofErr w:type="spellStart"/>
      <w:r>
        <w:t>ouch</w:t>
      </w:r>
      <w:proofErr w:type="spellEnd"/>
      <w:r>
        <w:t xml:space="preserve"> </w:t>
      </w:r>
      <w:proofErr w:type="spellStart"/>
      <w:r>
        <w:t>underlon</w:t>
      </w:r>
      <w:proofErr w:type="spellEnd"/>
      <w:r>
        <w:br/>
        <w:t xml:space="preserve">Des guten </w:t>
      </w:r>
      <w:proofErr w:type="spellStart"/>
      <w:r>
        <w:t>vil</w:t>
      </w:r>
      <w:proofErr w:type="spellEnd"/>
      <w:r>
        <w:t xml:space="preserve"> </w:t>
      </w:r>
      <w:proofErr w:type="spellStart"/>
      <w:r>
        <w:t>unnd</w:t>
      </w:r>
      <w:proofErr w:type="spellEnd"/>
      <w:r>
        <w:t xml:space="preserve"> </w:t>
      </w:r>
      <w:proofErr w:type="spellStart"/>
      <w:r>
        <w:t>zyt</w:t>
      </w:r>
      <w:proofErr w:type="spellEnd"/>
      <w:r>
        <w:t xml:space="preserve"> </w:t>
      </w:r>
      <w:proofErr w:type="spellStart"/>
      <w:r>
        <w:t>versumpt</w:t>
      </w:r>
      <w:proofErr w:type="spellEnd"/>
      <w:r>
        <w:t>,</w:t>
      </w:r>
      <w:r>
        <w:br/>
        <w:t xml:space="preserve">die hin ist und </w:t>
      </w:r>
      <w:proofErr w:type="spellStart"/>
      <w:r>
        <w:t>nit</w:t>
      </w:r>
      <w:proofErr w:type="spellEnd"/>
      <w:r>
        <w:t xml:space="preserve"> </w:t>
      </w:r>
      <w:proofErr w:type="spellStart"/>
      <w:r>
        <w:t>widerkumpt</w:t>
      </w:r>
      <w:proofErr w:type="spellEnd"/>
      <w:r>
        <w:t>,</w:t>
      </w:r>
    </w:p>
    <w:p w14:paraId="19B6FC58" w14:textId="77777777" w:rsidR="004D0ECC" w:rsidRDefault="004D0ECC" w:rsidP="004D0ECC">
      <w:pPr>
        <w:pStyle w:val="StandardWeb"/>
      </w:pPr>
      <w:r>
        <w:t xml:space="preserve">Und wie ich mich </w:t>
      </w:r>
      <w:proofErr w:type="spellStart"/>
      <w:r>
        <w:t>versündet</w:t>
      </w:r>
      <w:proofErr w:type="spellEnd"/>
      <w:r>
        <w:t xml:space="preserve"> hab,</w:t>
      </w:r>
      <w:r>
        <w:br/>
        <w:t xml:space="preserve">Herr, das laß </w:t>
      </w:r>
      <w:proofErr w:type="spellStart"/>
      <w:r>
        <w:t>syn</w:t>
      </w:r>
      <w:proofErr w:type="spellEnd"/>
      <w:r>
        <w:t xml:space="preserve"> </w:t>
      </w:r>
      <w:proofErr w:type="spellStart"/>
      <w:r>
        <w:t>gantz</w:t>
      </w:r>
      <w:proofErr w:type="spellEnd"/>
      <w:r>
        <w:t xml:space="preserve"> </w:t>
      </w:r>
      <w:proofErr w:type="spellStart"/>
      <w:r>
        <w:t>tod</w:t>
      </w:r>
      <w:proofErr w:type="spellEnd"/>
      <w:r>
        <w:t xml:space="preserve"> und ab</w:t>
      </w:r>
      <w:r>
        <w:br/>
        <w:t xml:space="preserve">Und </w:t>
      </w:r>
      <w:proofErr w:type="spellStart"/>
      <w:r>
        <w:t>tilcks</w:t>
      </w:r>
      <w:proofErr w:type="spellEnd"/>
      <w:r>
        <w:t xml:space="preserve"> </w:t>
      </w:r>
      <w:proofErr w:type="spellStart"/>
      <w:r>
        <w:t>alls</w:t>
      </w:r>
      <w:proofErr w:type="spellEnd"/>
      <w:r>
        <w:t xml:space="preserve"> </w:t>
      </w:r>
      <w:proofErr w:type="spellStart"/>
      <w:r>
        <w:t>uß</w:t>
      </w:r>
      <w:proofErr w:type="spellEnd"/>
      <w:r>
        <w:t xml:space="preserve"> in Jesu Christ,</w:t>
      </w:r>
      <w:r>
        <w:br/>
        <w:t xml:space="preserve">in dem du </w:t>
      </w:r>
      <w:proofErr w:type="spellStart"/>
      <w:r>
        <w:t>zfriden</w:t>
      </w:r>
      <w:proofErr w:type="spellEnd"/>
      <w:r>
        <w:t xml:space="preserve"> </w:t>
      </w:r>
      <w:proofErr w:type="spellStart"/>
      <w:r>
        <w:t>gstellet</w:t>
      </w:r>
      <w:proofErr w:type="spellEnd"/>
      <w:r>
        <w:t xml:space="preserve"> bist.</w:t>
      </w:r>
    </w:p>
    <w:p w14:paraId="1BFB713F" w14:textId="77777777" w:rsidR="004D0ECC" w:rsidRDefault="004D0ECC" w:rsidP="004D0ECC">
      <w:pPr>
        <w:pStyle w:val="StandardWeb"/>
      </w:pPr>
      <w:r>
        <w:t xml:space="preserve">Und hab an </w:t>
      </w:r>
      <w:proofErr w:type="spellStart"/>
      <w:r>
        <w:t>minem</w:t>
      </w:r>
      <w:proofErr w:type="spellEnd"/>
      <w:r>
        <w:t xml:space="preserve"> thun </w:t>
      </w:r>
      <w:proofErr w:type="spellStart"/>
      <w:r>
        <w:t>vergut</w:t>
      </w:r>
      <w:proofErr w:type="spellEnd"/>
      <w:r>
        <w:t>,</w:t>
      </w:r>
      <w:r>
        <w:br/>
        <w:t xml:space="preserve">du kennst </w:t>
      </w:r>
      <w:proofErr w:type="spellStart"/>
      <w:r>
        <w:t>ye</w:t>
      </w:r>
      <w:proofErr w:type="spellEnd"/>
      <w:r>
        <w:t xml:space="preserve"> </w:t>
      </w:r>
      <w:proofErr w:type="spellStart"/>
      <w:r>
        <w:t>wol</w:t>
      </w:r>
      <w:proofErr w:type="spellEnd"/>
      <w:r>
        <w:t xml:space="preserve"> min </w:t>
      </w:r>
      <w:proofErr w:type="spellStart"/>
      <w:r>
        <w:t>fleisch</w:t>
      </w:r>
      <w:proofErr w:type="spellEnd"/>
      <w:r>
        <w:t xml:space="preserve"> </w:t>
      </w:r>
      <w:proofErr w:type="spellStart"/>
      <w:r>
        <w:t>unnd</w:t>
      </w:r>
      <w:proofErr w:type="spellEnd"/>
      <w:r>
        <w:t xml:space="preserve"> </w:t>
      </w:r>
      <w:proofErr w:type="spellStart"/>
      <w:r>
        <w:t>blut</w:t>
      </w:r>
      <w:proofErr w:type="spellEnd"/>
      <w:r>
        <w:t>,</w:t>
      </w:r>
      <w:r>
        <w:br/>
        <w:t>Wie ich so langsam und so träg,</w:t>
      </w:r>
      <w:r>
        <w:br/>
      </w:r>
      <w:proofErr w:type="spellStart"/>
      <w:r>
        <w:t>zelernen</w:t>
      </w:r>
      <w:proofErr w:type="spellEnd"/>
      <w:r>
        <w:t xml:space="preserve"> </w:t>
      </w:r>
      <w:proofErr w:type="spellStart"/>
      <w:r>
        <w:t>dine</w:t>
      </w:r>
      <w:proofErr w:type="spellEnd"/>
      <w:r>
        <w:t xml:space="preserve"> </w:t>
      </w:r>
      <w:proofErr w:type="spellStart"/>
      <w:r>
        <w:t>heilgen</w:t>
      </w:r>
      <w:proofErr w:type="spellEnd"/>
      <w:r>
        <w:t xml:space="preserve"> wäg.</w:t>
      </w:r>
    </w:p>
    <w:p w14:paraId="183436FC" w14:textId="77777777" w:rsidR="004D0ECC" w:rsidRDefault="004D0ECC" w:rsidP="004D0ECC">
      <w:pPr>
        <w:pStyle w:val="StandardWeb"/>
      </w:pPr>
      <w:r>
        <w:t xml:space="preserve">Hab ich dann etwas guts </w:t>
      </w:r>
      <w:proofErr w:type="spellStart"/>
      <w:r>
        <w:t>gethon</w:t>
      </w:r>
      <w:proofErr w:type="spellEnd"/>
      <w:r>
        <w:t>,</w:t>
      </w:r>
      <w:r>
        <w:br/>
        <w:t xml:space="preserve">die leer und </w:t>
      </w:r>
      <w:proofErr w:type="spellStart"/>
      <w:r>
        <w:t>zucht</w:t>
      </w:r>
      <w:proofErr w:type="spellEnd"/>
      <w:r>
        <w:t xml:space="preserve"> </w:t>
      </w:r>
      <w:proofErr w:type="spellStart"/>
      <w:r>
        <w:t>wol</w:t>
      </w:r>
      <w:proofErr w:type="spellEnd"/>
      <w:r>
        <w:t xml:space="preserve"> </w:t>
      </w:r>
      <w:proofErr w:type="spellStart"/>
      <w:r>
        <w:t>angenon</w:t>
      </w:r>
      <w:proofErr w:type="spellEnd"/>
      <w:r>
        <w:t>,</w:t>
      </w:r>
      <w:r>
        <w:br/>
        <w:t xml:space="preserve">Das ichs dann </w:t>
      </w:r>
      <w:proofErr w:type="spellStart"/>
      <w:r>
        <w:t>bhalt</w:t>
      </w:r>
      <w:proofErr w:type="spellEnd"/>
      <w:r>
        <w:t xml:space="preserve"> und </w:t>
      </w:r>
      <w:proofErr w:type="spellStart"/>
      <w:r>
        <w:t>nit</w:t>
      </w:r>
      <w:proofErr w:type="spellEnd"/>
      <w:r>
        <w:t xml:space="preserve"> </w:t>
      </w:r>
      <w:proofErr w:type="spellStart"/>
      <w:r>
        <w:t>vergeß</w:t>
      </w:r>
      <w:proofErr w:type="spellEnd"/>
      <w:r>
        <w:t>,</w:t>
      </w:r>
      <w:r>
        <w:br/>
      </w:r>
      <w:proofErr w:type="spellStart"/>
      <w:r>
        <w:t>allzyt</w:t>
      </w:r>
      <w:proofErr w:type="spellEnd"/>
      <w:r>
        <w:t xml:space="preserve"> allein </w:t>
      </w:r>
      <w:proofErr w:type="spellStart"/>
      <w:r>
        <w:t>din</w:t>
      </w:r>
      <w:proofErr w:type="spellEnd"/>
      <w:r>
        <w:t xml:space="preserve"> </w:t>
      </w:r>
      <w:proofErr w:type="spellStart"/>
      <w:r>
        <w:t>eer</w:t>
      </w:r>
      <w:proofErr w:type="spellEnd"/>
      <w:r>
        <w:t xml:space="preserve"> </w:t>
      </w:r>
      <w:proofErr w:type="spellStart"/>
      <w:r>
        <w:t>ermeß</w:t>
      </w:r>
      <w:proofErr w:type="spellEnd"/>
      <w:r>
        <w:t xml:space="preserve">. </w:t>
      </w:r>
    </w:p>
    <w:p w14:paraId="262E24C2" w14:textId="32C12B4B" w:rsidR="004D0ECC" w:rsidRDefault="004D0ECC" w:rsidP="004D0ECC">
      <w:pPr>
        <w:pStyle w:val="berschrift2"/>
      </w:pPr>
      <w:proofErr w:type="spellStart"/>
      <w:r>
        <w:rPr>
          <w:rStyle w:val="screen-reader-text"/>
        </w:rPr>
        <w:t>NUn</w:t>
      </w:r>
      <w:proofErr w:type="spellEnd"/>
      <w:r>
        <w:rPr>
          <w:rStyle w:val="screen-reader-text"/>
        </w:rPr>
        <w:t xml:space="preserve"> </w:t>
      </w:r>
      <w:proofErr w:type="spellStart"/>
      <w:r>
        <w:rPr>
          <w:rStyle w:val="screen-reader-text"/>
        </w:rPr>
        <w:t>wil</w:t>
      </w:r>
      <w:proofErr w:type="spellEnd"/>
      <w:r>
        <w:rPr>
          <w:rStyle w:val="screen-reader-text"/>
        </w:rPr>
        <w:t xml:space="preserve"> sich scheiden </w:t>
      </w:r>
      <w:proofErr w:type="spellStart"/>
      <w:r>
        <w:rPr>
          <w:rStyle w:val="screen-reader-text"/>
        </w:rPr>
        <w:t>nacht</w:t>
      </w:r>
      <w:proofErr w:type="spellEnd"/>
      <w:r>
        <w:rPr>
          <w:rStyle w:val="screen-reader-text"/>
        </w:rPr>
        <w:t xml:space="preserve"> und tag,</w:t>
      </w:r>
      <w:r>
        <w:t xml:space="preserve"> </w:t>
      </w:r>
    </w:p>
    <w:p w14:paraId="660C1F4C" w14:textId="77777777" w:rsidR="004D0ECC" w:rsidRDefault="004D0ECC" w:rsidP="004D0ECC">
      <w:pPr>
        <w:pStyle w:val="StandardWeb"/>
      </w:pPr>
      <w:r>
        <w:rPr>
          <w:rStyle w:val="Fett"/>
        </w:rPr>
        <w:t xml:space="preserve">Ein </w:t>
      </w:r>
      <w:proofErr w:type="spellStart"/>
      <w:r>
        <w:rPr>
          <w:rStyle w:val="Fett"/>
        </w:rPr>
        <w:t>abent</w:t>
      </w:r>
      <w:proofErr w:type="spellEnd"/>
      <w:r>
        <w:rPr>
          <w:rStyle w:val="Fett"/>
        </w:rPr>
        <w:t xml:space="preserve"> </w:t>
      </w:r>
      <w:proofErr w:type="spellStart"/>
      <w:r>
        <w:rPr>
          <w:rStyle w:val="Fett"/>
        </w:rPr>
        <w:t>gesang</w:t>
      </w:r>
      <w:proofErr w:type="spellEnd"/>
      <w:r>
        <w:rPr>
          <w:rStyle w:val="Fett"/>
        </w:rPr>
        <w:t xml:space="preserve"> für die Kirchen</w:t>
      </w:r>
    </w:p>
    <w:p w14:paraId="7A198E15" w14:textId="77777777" w:rsidR="004D0ECC" w:rsidRDefault="004D0ECC" w:rsidP="004D0ECC">
      <w:pPr>
        <w:pStyle w:val="StandardWeb"/>
      </w:pPr>
      <w:r>
        <w:t xml:space="preserve">Mag auch </w:t>
      </w:r>
      <w:proofErr w:type="spellStart"/>
      <w:r>
        <w:t>gsungen</w:t>
      </w:r>
      <w:proofErr w:type="spellEnd"/>
      <w:r>
        <w:t xml:space="preserve"> werden in der </w:t>
      </w:r>
      <w:proofErr w:type="spellStart"/>
      <w:r>
        <w:t>melody</w:t>
      </w:r>
      <w:proofErr w:type="spellEnd"/>
      <w:r>
        <w:t>: Jetz ist aber ein tag dahin.</w:t>
      </w:r>
    </w:p>
    <w:p w14:paraId="416CB5EA" w14:textId="77777777" w:rsidR="004D0ECC" w:rsidRDefault="004D0ECC" w:rsidP="004D0ECC">
      <w:pPr>
        <w:pStyle w:val="StandardWeb"/>
      </w:pPr>
      <w:proofErr w:type="spellStart"/>
      <w:r>
        <w:t>NUn</w:t>
      </w:r>
      <w:proofErr w:type="spellEnd"/>
      <w:r>
        <w:t xml:space="preserve"> </w:t>
      </w:r>
      <w:proofErr w:type="spellStart"/>
      <w:r>
        <w:t>wil</w:t>
      </w:r>
      <w:proofErr w:type="spellEnd"/>
      <w:r>
        <w:t xml:space="preserve"> sich scheiden </w:t>
      </w:r>
      <w:proofErr w:type="spellStart"/>
      <w:r>
        <w:t>nacht</w:t>
      </w:r>
      <w:proofErr w:type="spellEnd"/>
      <w:r>
        <w:t xml:space="preserve"> und tag,</w:t>
      </w:r>
      <w:r>
        <w:br/>
        <w:t xml:space="preserve">damit der </w:t>
      </w:r>
      <w:proofErr w:type="spellStart"/>
      <w:r>
        <w:t>mensch</w:t>
      </w:r>
      <w:proofErr w:type="spellEnd"/>
      <w:r>
        <w:t xml:space="preserve"> sin </w:t>
      </w:r>
      <w:proofErr w:type="spellStart"/>
      <w:r>
        <w:t>ruwe</w:t>
      </w:r>
      <w:proofErr w:type="spellEnd"/>
      <w:r>
        <w:t xml:space="preserve"> hab;</w:t>
      </w:r>
      <w:r>
        <w:br/>
        <w:t xml:space="preserve">Das laß Gott </w:t>
      </w:r>
      <w:proofErr w:type="spellStart"/>
      <w:r>
        <w:t>vatter</w:t>
      </w:r>
      <w:proofErr w:type="spellEnd"/>
      <w:r>
        <w:t xml:space="preserve"> uns zu gut,</w:t>
      </w:r>
      <w:r>
        <w:br/>
        <w:t xml:space="preserve">der halt uns gnädig in </w:t>
      </w:r>
      <w:proofErr w:type="spellStart"/>
      <w:r>
        <w:t>sinr</w:t>
      </w:r>
      <w:proofErr w:type="spellEnd"/>
      <w:r>
        <w:t xml:space="preserve"> </w:t>
      </w:r>
      <w:proofErr w:type="spellStart"/>
      <w:r>
        <w:t>hut</w:t>
      </w:r>
      <w:proofErr w:type="spellEnd"/>
      <w:r>
        <w:t>.</w:t>
      </w:r>
    </w:p>
    <w:p w14:paraId="028B9646" w14:textId="77777777" w:rsidR="004D0ECC" w:rsidRDefault="004D0ECC" w:rsidP="004D0ECC">
      <w:pPr>
        <w:pStyle w:val="StandardWeb"/>
      </w:pPr>
      <w:r>
        <w:t xml:space="preserve">Es ist </w:t>
      </w:r>
      <w:proofErr w:type="spellStart"/>
      <w:r>
        <w:t>unghür</w:t>
      </w:r>
      <w:proofErr w:type="spellEnd"/>
      <w:r>
        <w:t xml:space="preserve"> und grosse </w:t>
      </w:r>
      <w:proofErr w:type="spellStart"/>
      <w:r>
        <w:t>gfar</w:t>
      </w:r>
      <w:proofErr w:type="spellEnd"/>
      <w:r>
        <w:br/>
        <w:t xml:space="preserve">des nachts im </w:t>
      </w:r>
      <w:proofErr w:type="spellStart"/>
      <w:r>
        <w:t>finstren</w:t>
      </w:r>
      <w:proofErr w:type="spellEnd"/>
      <w:r>
        <w:t>, das ist war:</w:t>
      </w:r>
      <w:r>
        <w:br/>
        <w:t>Ach Gott, so sorg und halt die wacht,</w:t>
      </w:r>
      <w:r>
        <w:br/>
        <w:t xml:space="preserve">so sind wir </w:t>
      </w:r>
      <w:proofErr w:type="spellStart"/>
      <w:r>
        <w:t>bhüt</w:t>
      </w:r>
      <w:proofErr w:type="spellEnd"/>
      <w:r>
        <w:t xml:space="preserve"> ja tag und </w:t>
      </w:r>
      <w:proofErr w:type="spellStart"/>
      <w:r>
        <w:t>nacht</w:t>
      </w:r>
      <w:proofErr w:type="spellEnd"/>
      <w:r>
        <w:t>.</w:t>
      </w:r>
    </w:p>
    <w:p w14:paraId="40109AC0" w14:textId="77777777" w:rsidR="004D0ECC" w:rsidRDefault="004D0ECC" w:rsidP="004D0ECC">
      <w:pPr>
        <w:pStyle w:val="StandardWeb"/>
      </w:pPr>
      <w:proofErr w:type="spellStart"/>
      <w:r>
        <w:t>Verzych</w:t>
      </w:r>
      <w:proofErr w:type="spellEnd"/>
      <w:r>
        <w:t xml:space="preserve"> die </w:t>
      </w:r>
      <w:proofErr w:type="spellStart"/>
      <w:r>
        <w:t>sünd</w:t>
      </w:r>
      <w:proofErr w:type="spellEnd"/>
      <w:r>
        <w:t xml:space="preserve">, der so </w:t>
      </w:r>
      <w:proofErr w:type="spellStart"/>
      <w:r>
        <w:t>vil</w:t>
      </w:r>
      <w:proofErr w:type="spellEnd"/>
      <w:r>
        <w:t xml:space="preserve"> ist,</w:t>
      </w:r>
      <w:r>
        <w:br/>
        <w:t xml:space="preserve">zur </w:t>
      </w:r>
      <w:proofErr w:type="spellStart"/>
      <w:r>
        <w:t>bessrung</w:t>
      </w:r>
      <w:proofErr w:type="spellEnd"/>
      <w:r>
        <w:t xml:space="preserve"> gib </w:t>
      </w:r>
      <w:proofErr w:type="spellStart"/>
      <w:r>
        <w:t>ouch</w:t>
      </w:r>
      <w:proofErr w:type="spellEnd"/>
      <w:r>
        <w:t xml:space="preserve"> </w:t>
      </w:r>
      <w:proofErr w:type="spellStart"/>
      <w:r>
        <w:t>zil</w:t>
      </w:r>
      <w:proofErr w:type="spellEnd"/>
      <w:r>
        <w:t xml:space="preserve"> und </w:t>
      </w:r>
      <w:proofErr w:type="spellStart"/>
      <w:r>
        <w:t>frist</w:t>
      </w:r>
      <w:proofErr w:type="spellEnd"/>
      <w:r>
        <w:br/>
        <w:t xml:space="preserve">Und leer uns vor den </w:t>
      </w:r>
      <w:proofErr w:type="spellStart"/>
      <w:r>
        <w:t>ougen</w:t>
      </w:r>
      <w:proofErr w:type="spellEnd"/>
      <w:r>
        <w:t xml:space="preserve"> </w:t>
      </w:r>
      <w:proofErr w:type="spellStart"/>
      <w:r>
        <w:t>din</w:t>
      </w:r>
      <w:proofErr w:type="spellEnd"/>
      <w:r>
        <w:br/>
      </w:r>
      <w:proofErr w:type="spellStart"/>
      <w:r>
        <w:t>wandlen</w:t>
      </w:r>
      <w:proofErr w:type="spellEnd"/>
      <w:r>
        <w:t xml:space="preserve"> mit allen züchten </w:t>
      </w:r>
      <w:proofErr w:type="spellStart"/>
      <w:r>
        <w:t>fyn</w:t>
      </w:r>
      <w:proofErr w:type="spellEnd"/>
      <w:r>
        <w:t>.</w:t>
      </w:r>
    </w:p>
    <w:p w14:paraId="580D8EBE" w14:textId="77777777" w:rsidR="004D0ECC" w:rsidRDefault="004D0ECC" w:rsidP="004D0ECC">
      <w:pPr>
        <w:pStyle w:val="StandardWeb"/>
      </w:pPr>
      <w:r>
        <w:t xml:space="preserve">Behüt das </w:t>
      </w:r>
      <w:proofErr w:type="spellStart"/>
      <w:r>
        <w:t>bett</w:t>
      </w:r>
      <w:proofErr w:type="spellEnd"/>
      <w:r>
        <w:t xml:space="preserve"> vor </w:t>
      </w:r>
      <w:proofErr w:type="spellStart"/>
      <w:r>
        <w:t>uppigkeit</w:t>
      </w:r>
      <w:proofErr w:type="spellEnd"/>
      <w:r>
        <w:br/>
        <w:t xml:space="preserve">und leer uns rechte </w:t>
      </w:r>
      <w:proofErr w:type="spellStart"/>
      <w:r>
        <w:t>bscheidenheit</w:t>
      </w:r>
      <w:proofErr w:type="spellEnd"/>
      <w:r>
        <w:t>,</w:t>
      </w:r>
      <w:r>
        <w:br/>
        <w:t xml:space="preserve">die schwären </w:t>
      </w:r>
      <w:proofErr w:type="spellStart"/>
      <w:r>
        <w:t>tröum</w:t>
      </w:r>
      <w:proofErr w:type="spellEnd"/>
      <w:r>
        <w:t xml:space="preserve"> </w:t>
      </w:r>
      <w:proofErr w:type="spellStart"/>
      <w:r>
        <w:t>verletzind</w:t>
      </w:r>
      <w:proofErr w:type="spellEnd"/>
      <w:r>
        <w:t xml:space="preserve"> nichts</w:t>
      </w:r>
      <w:r>
        <w:br/>
        <w:t xml:space="preserve">und aller trug des bösen </w:t>
      </w:r>
      <w:proofErr w:type="spellStart"/>
      <w:r>
        <w:t>wichts</w:t>
      </w:r>
      <w:proofErr w:type="spellEnd"/>
      <w:r>
        <w:t>.</w:t>
      </w:r>
    </w:p>
    <w:p w14:paraId="1B29FB72" w14:textId="77777777" w:rsidR="004D0ECC" w:rsidRDefault="004D0ECC" w:rsidP="004D0ECC">
      <w:pPr>
        <w:pStyle w:val="StandardWeb"/>
      </w:pPr>
      <w:r>
        <w:t xml:space="preserve">Was ich dann </w:t>
      </w:r>
      <w:proofErr w:type="spellStart"/>
      <w:r>
        <w:t>wyter</w:t>
      </w:r>
      <w:proofErr w:type="spellEnd"/>
      <w:r>
        <w:t xml:space="preserve"> schuldig bin,</w:t>
      </w:r>
      <w:r>
        <w:br/>
        <w:t>für mich oder den nächsten min</w:t>
      </w:r>
      <w:r>
        <w:br/>
        <w:t xml:space="preserve">Zu bitten, da sich gnädig </w:t>
      </w:r>
      <w:proofErr w:type="spellStart"/>
      <w:r>
        <w:t>dryn</w:t>
      </w:r>
      <w:proofErr w:type="spellEnd"/>
      <w:r>
        <w:br/>
      </w:r>
      <w:proofErr w:type="spellStart"/>
      <w:r>
        <w:t>unnd</w:t>
      </w:r>
      <w:proofErr w:type="spellEnd"/>
      <w:r>
        <w:t xml:space="preserve"> laß </w:t>
      </w:r>
      <w:proofErr w:type="spellStart"/>
      <w:r>
        <w:t>dirs</w:t>
      </w:r>
      <w:proofErr w:type="spellEnd"/>
      <w:r>
        <w:t xml:space="preserve"> </w:t>
      </w:r>
      <w:proofErr w:type="spellStart"/>
      <w:r>
        <w:t>alls</w:t>
      </w:r>
      <w:proofErr w:type="spellEnd"/>
      <w:r>
        <w:t xml:space="preserve"> </w:t>
      </w:r>
      <w:proofErr w:type="spellStart"/>
      <w:r>
        <w:t>befolhen</w:t>
      </w:r>
      <w:proofErr w:type="spellEnd"/>
      <w:r>
        <w:t xml:space="preserve"> </w:t>
      </w:r>
      <w:proofErr w:type="spellStart"/>
      <w:r>
        <w:t>syn</w:t>
      </w:r>
      <w:proofErr w:type="spellEnd"/>
      <w:r>
        <w:t xml:space="preserve">. </w:t>
      </w:r>
    </w:p>
    <w:p w14:paraId="34A017E3" w14:textId="2C56E4DA" w:rsidR="004D0ECC" w:rsidRDefault="004D0ECC" w:rsidP="004D0ECC">
      <w:pPr>
        <w:pStyle w:val="berschrift2"/>
      </w:pPr>
      <w:proofErr w:type="spellStart"/>
      <w:r>
        <w:rPr>
          <w:rStyle w:val="screen-reader-text"/>
        </w:rPr>
        <w:t>DIß</w:t>
      </w:r>
      <w:proofErr w:type="spellEnd"/>
      <w:r>
        <w:rPr>
          <w:rStyle w:val="screen-reader-text"/>
        </w:rPr>
        <w:t xml:space="preserve"> </w:t>
      </w:r>
      <w:proofErr w:type="spellStart"/>
      <w:r>
        <w:rPr>
          <w:rStyle w:val="screen-reader-text"/>
        </w:rPr>
        <w:t>tagwerck</w:t>
      </w:r>
      <w:proofErr w:type="spellEnd"/>
      <w:r>
        <w:rPr>
          <w:rStyle w:val="screen-reader-text"/>
        </w:rPr>
        <w:t xml:space="preserve"> ist </w:t>
      </w:r>
      <w:proofErr w:type="spellStart"/>
      <w:r>
        <w:rPr>
          <w:rStyle w:val="screen-reader-text"/>
        </w:rPr>
        <w:t>yetz</w:t>
      </w:r>
      <w:proofErr w:type="spellEnd"/>
      <w:r>
        <w:rPr>
          <w:rStyle w:val="screen-reader-text"/>
        </w:rPr>
        <w:t xml:space="preserve"> </w:t>
      </w:r>
      <w:proofErr w:type="spellStart"/>
      <w:r>
        <w:rPr>
          <w:rStyle w:val="screen-reader-text"/>
        </w:rPr>
        <w:t>ouch</w:t>
      </w:r>
      <w:proofErr w:type="spellEnd"/>
      <w:r>
        <w:rPr>
          <w:rStyle w:val="screen-reader-text"/>
        </w:rPr>
        <w:t xml:space="preserve"> </w:t>
      </w:r>
      <w:proofErr w:type="spellStart"/>
      <w:r>
        <w:rPr>
          <w:rStyle w:val="screen-reader-text"/>
        </w:rPr>
        <w:t>volbracht</w:t>
      </w:r>
      <w:proofErr w:type="spellEnd"/>
      <w:r>
        <w:rPr>
          <w:rStyle w:val="screen-reader-text"/>
        </w:rPr>
        <w:t>,</w:t>
      </w:r>
      <w:r>
        <w:t xml:space="preserve"> </w:t>
      </w:r>
    </w:p>
    <w:p w14:paraId="582CF9A2" w14:textId="77777777" w:rsidR="004D0ECC" w:rsidRDefault="004D0ECC" w:rsidP="004D0ECC">
      <w:pPr>
        <w:pStyle w:val="StandardWeb"/>
      </w:pPr>
      <w:r>
        <w:rPr>
          <w:rStyle w:val="Fett"/>
        </w:rPr>
        <w:t xml:space="preserve">Ein ander </w:t>
      </w:r>
      <w:proofErr w:type="spellStart"/>
      <w:r>
        <w:rPr>
          <w:rStyle w:val="Fett"/>
        </w:rPr>
        <w:t>abendgsang</w:t>
      </w:r>
      <w:proofErr w:type="spellEnd"/>
      <w:r>
        <w:rPr>
          <w:rStyle w:val="Fett"/>
        </w:rPr>
        <w:t xml:space="preserve"> für die </w:t>
      </w:r>
      <w:proofErr w:type="spellStart"/>
      <w:r>
        <w:rPr>
          <w:rStyle w:val="Fett"/>
        </w:rPr>
        <w:t>kind</w:t>
      </w:r>
      <w:proofErr w:type="spellEnd"/>
      <w:r>
        <w:rPr>
          <w:rStyle w:val="Fett"/>
        </w:rPr>
        <w:t xml:space="preserve"> in der </w:t>
      </w:r>
      <w:proofErr w:type="spellStart"/>
      <w:r>
        <w:rPr>
          <w:rStyle w:val="Fett"/>
        </w:rPr>
        <w:t>schuol</w:t>
      </w:r>
      <w:proofErr w:type="spellEnd"/>
    </w:p>
    <w:p w14:paraId="5071A666" w14:textId="77777777" w:rsidR="004D0ECC" w:rsidRDefault="004D0ECC" w:rsidP="004D0ECC">
      <w:pPr>
        <w:pStyle w:val="StandardWeb"/>
      </w:pPr>
      <w:proofErr w:type="spellStart"/>
      <w:r>
        <w:t>DIß</w:t>
      </w:r>
      <w:proofErr w:type="spellEnd"/>
      <w:r>
        <w:t xml:space="preserve"> </w:t>
      </w:r>
      <w:proofErr w:type="spellStart"/>
      <w:r>
        <w:t>tagwerck</w:t>
      </w:r>
      <w:proofErr w:type="spellEnd"/>
      <w:r>
        <w:t xml:space="preserve"> ist </w:t>
      </w:r>
      <w:proofErr w:type="spellStart"/>
      <w:r>
        <w:t>yetz</w:t>
      </w:r>
      <w:proofErr w:type="spellEnd"/>
      <w:r>
        <w:t xml:space="preserve"> </w:t>
      </w:r>
      <w:proofErr w:type="spellStart"/>
      <w:r>
        <w:t>ouch</w:t>
      </w:r>
      <w:proofErr w:type="spellEnd"/>
      <w:r>
        <w:t xml:space="preserve"> </w:t>
      </w:r>
      <w:proofErr w:type="spellStart"/>
      <w:r>
        <w:t>volbracht</w:t>
      </w:r>
      <w:proofErr w:type="spellEnd"/>
      <w:r>
        <w:t>,</w:t>
      </w:r>
      <w:r>
        <w:br/>
        <w:t xml:space="preserve">ach Gott, </w:t>
      </w:r>
      <w:proofErr w:type="spellStart"/>
      <w:r>
        <w:t>hett</w:t>
      </w:r>
      <w:proofErr w:type="spellEnd"/>
      <w:r>
        <w:t xml:space="preserve"> ichs nun </w:t>
      </w:r>
      <w:proofErr w:type="spellStart"/>
      <w:r>
        <w:t>wol</w:t>
      </w:r>
      <w:proofErr w:type="spellEnd"/>
      <w:r>
        <w:t xml:space="preserve"> bedacht</w:t>
      </w:r>
      <w:r>
        <w:br/>
        <w:t xml:space="preserve">Und wer </w:t>
      </w:r>
      <w:proofErr w:type="spellStart"/>
      <w:r>
        <w:t>geflissen</w:t>
      </w:r>
      <w:proofErr w:type="spellEnd"/>
      <w:r>
        <w:t xml:space="preserve"> </w:t>
      </w:r>
      <w:proofErr w:type="spellStart"/>
      <w:r>
        <w:t>gsin</w:t>
      </w:r>
      <w:proofErr w:type="spellEnd"/>
      <w:r>
        <w:t xml:space="preserve"> all stund,</w:t>
      </w:r>
      <w:r>
        <w:br/>
        <w:t xml:space="preserve">damit ich </w:t>
      </w:r>
      <w:proofErr w:type="spellStart"/>
      <w:r>
        <w:t>ouch</w:t>
      </w:r>
      <w:proofErr w:type="spellEnd"/>
      <w:r>
        <w:t xml:space="preserve"> die </w:t>
      </w:r>
      <w:proofErr w:type="spellStart"/>
      <w:r>
        <w:t>bessrung</w:t>
      </w:r>
      <w:proofErr w:type="spellEnd"/>
      <w:r>
        <w:t xml:space="preserve"> </w:t>
      </w:r>
      <w:proofErr w:type="spellStart"/>
      <w:r>
        <w:t>fund</w:t>
      </w:r>
      <w:proofErr w:type="spellEnd"/>
      <w:r>
        <w:t>.</w:t>
      </w:r>
    </w:p>
    <w:p w14:paraId="33097C22" w14:textId="77777777" w:rsidR="004D0ECC" w:rsidRDefault="004D0ECC" w:rsidP="004D0ECC">
      <w:pPr>
        <w:pStyle w:val="StandardWeb"/>
      </w:pPr>
      <w:r>
        <w:t xml:space="preserve">So </w:t>
      </w:r>
      <w:proofErr w:type="spellStart"/>
      <w:r>
        <w:t>vil</w:t>
      </w:r>
      <w:proofErr w:type="spellEnd"/>
      <w:r>
        <w:t xml:space="preserve"> nun </w:t>
      </w:r>
      <w:proofErr w:type="spellStart"/>
      <w:r>
        <w:t>zyt</w:t>
      </w:r>
      <w:proofErr w:type="spellEnd"/>
      <w:r>
        <w:t xml:space="preserve"> </w:t>
      </w:r>
      <w:proofErr w:type="spellStart"/>
      <w:r>
        <w:t>wol</w:t>
      </w:r>
      <w:proofErr w:type="spellEnd"/>
      <w:r>
        <w:t xml:space="preserve"> angelegt,</w:t>
      </w:r>
      <w:r>
        <w:br/>
        <w:t xml:space="preserve">so </w:t>
      </w:r>
      <w:proofErr w:type="spellStart"/>
      <w:r>
        <w:t>vil</w:t>
      </w:r>
      <w:proofErr w:type="spellEnd"/>
      <w:r>
        <w:t xml:space="preserve"> hast du, Gott, mich bewegt!</w:t>
      </w:r>
      <w:r>
        <w:br/>
        <w:t xml:space="preserve">Was ich </w:t>
      </w:r>
      <w:proofErr w:type="spellStart"/>
      <w:r>
        <w:t>versumpt</w:t>
      </w:r>
      <w:proofErr w:type="spellEnd"/>
      <w:r>
        <w:t xml:space="preserve">, das ist </w:t>
      </w:r>
      <w:proofErr w:type="spellStart"/>
      <w:r>
        <w:t>uß</w:t>
      </w:r>
      <w:proofErr w:type="spellEnd"/>
      <w:r>
        <w:t xml:space="preserve"> mir,</w:t>
      </w:r>
      <w:r>
        <w:br/>
      </w:r>
      <w:proofErr w:type="spellStart"/>
      <w:r>
        <w:t>alls</w:t>
      </w:r>
      <w:proofErr w:type="spellEnd"/>
      <w:r>
        <w:t xml:space="preserve"> guts </w:t>
      </w:r>
      <w:proofErr w:type="spellStart"/>
      <w:r>
        <w:t>kumpt</w:t>
      </w:r>
      <w:proofErr w:type="spellEnd"/>
      <w:r>
        <w:t xml:space="preserve"> </w:t>
      </w:r>
      <w:proofErr w:type="spellStart"/>
      <w:r>
        <w:t>gwüß</w:t>
      </w:r>
      <w:proofErr w:type="spellEnd"/>
      <w:r>
        <w:t xml:space="preserve"> allein von dir.</w:t>
      </w:r>
    </w:p>
    <w:p w14:paraId="0DEBFF78" w14:textId="77777777" w:rsidR="004D0ECC" w:rsidRDefault="004D0ECC" w:rsidP="004D0ECC">
      <w:pPr>
        <w:pStyle w:val="StandardWeb"/>
      </w:pPr>
      <w:proofErr w:type="spellStart"/>
      <w:r>
        <w:t>Drumb</w:t>
      </w:r>
      <w:proofErr w:type="spellEnd"/>
      <w:r>
        <w:t xml:space="preserve"> </w:t>
      </w:r>
      <w:proofErr w:type="spellStart"/>
      <w:r>
        <w:t>schicks</w:t>
      </w:r>
      <w:proofErr w:type="spellEnd"/>
      <w:r>
        <w:t xml:space="preserve"> allweg, das ich dich find,</w:t>
      </w:r>
      <w:r>
        <w:br/>
        <w:t xml:space="preserve">biß das ich </w:t>
      </w:r>
      <w:proofErr w:type="spellStart"/>
      <w:r>
        <w:t>werd</w:t>
      </w:r>
      <w:proofErr w:type="spellEnd"/>
      <w:r>
        <w:t xml:space="preserve"> ein </w:t>
      </w:r>
      <w:proofErr w:type="spellStart"/>
      <w:r>
        <w:t>gschicktes</w:t>
      </w:r>
      <w:proofErr w:type="spellEnd"/>
      <w:r>
        <w:t xml:space="preserve"> </w:t>
      </w:r>
      <w:proofErr w:type="spellStart"/>
      <w:r>
        <w:t>kind</w:t>
      </w:r>
      <w:proofErr w:type="spellEnd"/>
      <w:r>
        <w:t>,</w:t>
      </w:r>
      <w:r>
        <w:br/>
      </w:r>
      <w:proofErr w:type="spellStart"/>
      <w:r>
        <w:t>Unnd</w:t>
      </w:r>
      <w:proofErr w:type="spellEnd"/>
      <w:r>
        <w:t xml:space="preserve"> so ich </w:t>
      </w:r>
      <w:proofErr w:type="spellStart"/>
      <w:r>
        <w:t>morn</w:t>
      </w:r>
      <w:proofErr w:type="spellEnd"/>
      <w:r>
        <w:t xml:space="preserve"> </w:t>
      </w:r>
      <w:proofErr w:type="spellStart"/>
      <w:r>
        <w:t>herwider</w:t>
      </w:r>
      <w:proofErr w:type="spellEnd"/>
      <w:r>
        <w:t xml:space="preserve"> </w:t>
      </w:r>
      <w:proofErr w:type="spellStart"/>
      <w:r>
        <w:t>kumb</w:t>
      </w:r>
      <w:proofErr w:type="spellEnd"/>
      <w:r>
        <w:br/>
        <w:t xml:space="preserve">das ich </w:t>
      </w:r>
      <w:proofErr w:type="spellStart"/>
      <w:r>
        <w:t>mer</w:t>
      </w:r>
      <w:proofErr w:type="spellEnd"/>
      <w:r>
        <w:t xml:space="preserve"> lern, wie ich </w:t>
      </w:r>
      <w:proofErr w:type="spellStart"/>
      <w:r>
        <w:t>werd</w:t>
      </w:r>
      <w:proofErr w:type="spellEnd"/>
      <w:r>
        <w:t xml:space="preserve"> </w:t>
      </w:r>
      <w:proofErr w:type="spellStart"/>
      <w:r>
        <w:t>frumb</w:t>
      </w:r>
      <w:proofErr w:type="spellEnd"/>
      <w:r>
        <w:t>.</w:t>
      </w:r>
    </w:p>
    <w:p w14:paraId="31B44D46" w14:textId="77777777" w:rsidR="004D0ECC" w:rsidRDefault="004D0ECC" w:rsidP="004D0ECC">
      <w:pPr>
        <w:pStyle w:val="StandardWeb"/>
      </w:pPr>
      <w:r>
        <w:t xml:space="preserve">Und leg </w:t>
      </w:r>
      <w:proofErr w:type="spellStart"/>
      <w:r>
        <w:t>wol</w:t>
      </w:r>
      <w:proofErr w:type="spellEnd"/>
      <w:r>
        <w:t xml:space="preserve"> an die </w:t>
      </w:r>
      <w:proofErr w:type="spellStart"/>
      <w:r>
        <w:t>gaaben</w:t>
      </w:r>
      <w:proofErr w:type="spellEnd"/>
      <w:r>
        <w:t xml:space="preserve"> </w:t>
      </w:r>
      <w:proofErr w:type="spellStart"/>
      <w:r>
        <w:t>din</w:t>
      </w:r>
      <w:proofErr w:type="spellEnd"/>
      <w:r>
        <w:br/>
      </w:r>
      <w:proofErr w:type="spellStart"/>
      <w:r>
        <w:t>unnd</w:t>
      </w:r>
      <w:proofErr w:type="spellEnd"/>
      <w:r>
        <w:t xml:space="preserve"> </w:t>
      </w:r>
      <w:proofErr w:type="spellStart"/>
      <w:r>
        <w:t>bruchs</w:t>
      </w:r>
      <w:proofErr w:type="spellEnd"/>
      <w:r>
        <w:t xml:space="preserve"> nach </w:t>
      </w:r>
      <w:proofErr w:type="spellStart"/>
      <w:r>
        <w:t>dinem</w:t>
      </w:r>
      <w:proofErr w:type="spellEnd"/>
      <w:r>
        <w:t xml:space="preserve"> willen </w:t>
      </w:r>
      <w:proofErr w:type="spellStart"/>
      <w:r>
        <w:t>fyn</w:t>
      </w:r>
      <w:proofErr w:type="spellEnd"/>
      <w:r>
        <w:t>,</w:t>
      </w:r>
      <w:r>
        <w:br/>
      </w:r>
      <w:proofErr w:type="spellStart"/>
      <w:r>
        <w:t>Werd</w:t>
      </w:r>
      <w:proofErr w:type="spellEnd"/>
      <w:r>
        <w:t xml:space="preserve"> </w:t>
      </w:r>
      <w:proofErr w:type="spellStart"/>
      <w:r>
        <w:t>ouch</w:t>
      </w:r>
      <w:proofErr w:type="spellEnd"/>
      <w:r>
        <w:t xml:space="preserve"> von </w:t>
      </w:r>
      <w:proofErr w:type="spellStart"/>
      <w:r>
        <w:t>himmel</w:t>
      </w:r>
      <w:proofErr w:type="spellEnd"/>
      <w:r>
        <w:t xml:space="preserve"> </w:t>
      </w:r>
      <w:proofErr w:type="spellStart"/>
      <w:r>
        <w:t>wol</w:t>
      </w:r>
      <w:proofErr w:type="spellEnd"/>
      <w:r>
        <w:t xml:space="preserve"> geleert</w:t>
      </w:r>
      <w:r>
        <w:br/>
        <w:t xml:space="preserve">und </w:t>
      </w:r>
      <w:proofErr w:type="spellStart"/>
      <w:r>
        <w:t>nit</w:t>
      </w:r>
      <w:proofErr w:type="spellEnd"/>
      <w:r>
        <w:t xml:space="preserve"> nach </w:t>
      </w:r>
      <w:proofErr w:type="spellStart"/>
      <w:r>
        <w:t>diser</w:t>
      </w:r>
      <w:proofErr w:type="spellEnd"/>
      <w:r>
        <w:t xml:space="preserve"> </w:t>
      </w:r>
      <w:proofErr w:type="spellStart"/>
      <w:r>
        <w:t>wält</w:t>
      </w:r>
      <w:proofErr w:type="spellEnd"/>
      <w:r>
        <w:t xml:space="preserve"> </w:t>
      </w:r>
      <w:proofErr w:type="spellStart"/>
      <w:r>
        <w:t>verkeert</w:t>
      </w:r>
      <w:proofErr w:type="spellEnd"/>
      <w:r>
        <w:t>.</w:t>
      </w:r>
    </w:p>
    <w:p w14:paraId="6D05567C" w14:textId="77777777" w:rsidR="004D0ECC" w:rsidRDefault="004D0ECC" w:rsidP="004D0ECC">
      <w:pPr>
        <w:pStyle w:val="StandardWeb"/>
      </w:pPr>
      <w:r>
        <w:t xml:space="preserve">Jetz schütz und schirm min </w:t>
      </w:r>
      <w:proofErr w:type="spellStart"/>
      <w:r>
        <w:t>seel</w:t>
      </w:r>
      <w:proofErr w:type="spellEnd"/>
      <w:r>
        <w:t xml:space="preserve"> und </w:t>
      </w:r>
      <w:proofErr w:type="spellStart"/>
      <w:r>
        <w:t>lyb</w:t>
      </w:r>
      <w:proofErr w:type="spellEnd"/>
      <w:r>
        <w:t>,</w:t>
      </w:r>
      <w:r>
        <w:br/>
        <w:t xml:space="preserve">gib, das ich in </w:t>
      </w:r>
      <w:proofErr w:type="spellStart"/>
      <w:r>
        <w:t>dinr</w:t>
      </w:r>
      <w:proofErr w:type="spellEnd"/>
      <w:r>
        <w:t xml:space="preserve"> </w:t>
      </w:r>
      <w:proofErr w:type="spellStart"/>
      <w:r>
        <w:t>gnaden</w:t>
      </w:r>
      <w:proofErr w:type="spellEnd"/>
      <w:r>
        <w:t xml:space="preserve"> </w:t>
      </w:r>
      <w:proofErr w:type="spellStart"/>
      <w:r>
        <w:t>blyb</w:t>
      </w:r>
      <w:proofErr w:type="spellEnd"/>
      <w:r>
        <w:br/>
      </w:r>
      <w:proofErr w:type="spellStart"/>
      <w:r>
        <w:t>Allzyt</w:t>
      </w:r>
      <w:proofErr w:type="spellEnd"/>
      <w:r>
        <w:t xml:space="preserve"> und </w:t>
      </w:r>
      <w:proofErr w:type="spellStart"/>
      <w:r>
        <w:t>voruß</w:t>
      </w:r>
      <w:proofErr w:type="spellEnd"/>
      <w:r>
        <w:t xml:space="preserve"> </w:t>
      </w:r>
      <w:proofErr w:type="spellStart"/>
      <w:r>
        <w:t>dise</w:t>
      </w:r>
      <w:proofErr w:type="spellEnd"/>
      <w:r>
        <w:t xml:space="preserve"> </w:t>
      </w:r>
      <w:proofErr w:type="spellStart"/>
      <w:r>
        <w:t>nacht</w:t>
      </w:r>
      <w:proofErr w:type="spellEnd"/>
      <w:r>
        <w:t>,</w:t>
      </w:r>
      <w:r>
        <w:br/>
        <w:t xml:space="preserve">mit </w:t>
      </w:r>
      <w:proofErr w:type="spellStart"/>
      <w:r>
        <w:t>dinen</w:t>
      </w:r>
      <w:proofErr w:type="spellEnd"/>
      <w:r>
        <w:t xml:space="preserve"> </w:t>
      </w:r>
      <w:proofErr w:type="spellStart"/>
      <w:r>
        <w:t>Englen</w:t>
      </w:r>
      <w:proofErr w:type="spellEnd"/>
      <w:r>
        <w:t xml:space="preserve"> halt die wacht! </w:t>
      </w:r>
    </w:p>
    <w:p w14:paraId="00D3CE02" w14:textId="249ABE35" w:rsidR="004D0ECC" w:rsidRDefault="004D0ECC" w:rsidP="004D0ECC">
      <w:pPr>
        <w:pStyle w:val="berschrift2"/>
      </w:pPr>
      <w:r>
        <w:rPr>
          <w:rStyle w:val="screen-reader-text"/>
        </w:rPr>
        <w:t xml:space="preserve">ACh </w:t>
      </w:r>
      <w:proofErr w:type="spellStart"/>
      <w:r>
        <w:rPr>
          <w:rStyle w:val="screen-reader-text"/>
        </w:rPr>
        <w:t>trüwer</w:t>
      </w:r>
      <w:proofErr w:type="spellEnd"/>
      <w:r>
        <w:rPr>
          <w:rStyle w:val="screen-reader-text"/>
        </w:rPr>
        <w:t xml:space="preserve"> Gott, du hast </w:t>
      </w:r>
      <w:proofErr w:type="spellStart"/>
      <w:r>
        <w:rPr>
          <w:rStyle w:val="screen-reader-text"/>
        </w:rPr>
        <w:t>uffgricht</w:t>
      </w:r>
      <w:proofErr w:type="spellEnd"/>
      <w:r>
        <w:t xml:space="preserve"> </w:t>
      </w:r>
    </w:p>
    <w:p w14:paraId="7C82E302" w14:textId="77777777" w:rsidR="004D0ECC" w:rsidRDefault="004D0ECC" w:rsidP="004D0ECC">
      <w:pPr>
        <w:pStyle w:val="StandardWeb"/>
      </w:pPr>
      <w:r>
        <w:rPr>
          <w:rStyle w:val="Fett"/>
        </w:rPr>
        <w:t xml:space="preserve">Ein ander </w:t>
      </w:r>
      <w:proofErr w:type="spellStart"/>
      <w:r>
        <w:rPr>
          <w:rStyle w:val="Fett"/>
        </w:rPr>
        <w:t>gsang</w:t>
      </w:r>
      <w:proofErr w:type="spellEnd"/>
      <w:r>
        <w:rPr>
          <w:rStyle w:val="Fett"/>
        </w:rPr>
        <w:t xml:space="preserve"> </w:t>
      </w:r>
      <w:proofErr w:type="spellStart"/>
      <w:r>
        <w:rPr>
          <w:rStyle w:val="Fett"/>
        </w:rPr>
        <w:t>bym</w:t>
      </w:r>
      <w:proofErr w:type="spellEnd"/>
      <w:r>
        <w:rPr>
          <w:rStyle w:val="Fett"/>
        </w:rPr>
        <w:t xml:space="preserve"> </w:t>
      </w:r>
      <w:proofErr w:type="spellStart"/>
      <w:r>
        <w:rPr>
          <w:rStyle w:val="Fett"/>
        </w:rPr>
        <w:t>Touff</w:t>
      </w:r>
      <w:proofErr w:type="spellEnd"/>
      <w:r>
        <w:rPr>
          <w:rStyle w:val="Fett"/>
        </w:rPr>
        <w:t>.</w:t>
      </w:r>
    </w:p>
    <w:p w14:paraId="444BBE89" w14:textId="77777777" w:rsidR="004D0ECC" w:rsidRDefault="004D0ECC" w:rsidP="004D0ECC">
      <w:pPr>
        <w:pStyle w:val="StandardWeb"/>
      </w:pPr>
      <w:r>
        <w:rPr>
          <w:rStyle w:val="Fett"/>
        </w:rPr>
        <w:t xml:space="preserve">in </w:t>
      </w:r>
      <w:proofErr w:type="spellStart"/>
      <w:r>
        <w:rPr>
          <w:rStyle w:val="Fett"/>
        </w:rPr>
        <w:t>yetz</w:t>
      </w:r>
      <w:proofErr w:type="spellEnd"/>
      <w:r>
        <w:rPr>
          <w:rStyle w:val="Fett"/>
        </w:rPr>
        <w:t xml:space="preserve"> </w:t>
      </w:r>
      <w:proofErr w:type="spellStart"/>
      <w:r>
        <w:rPr>
          <w:rStyle w:val="Fett"/>
        </w:rPr>
        <w:t>gemelter</w:t>
      </w:r>
      <w:proofErr w:type="spellEnd"/>
      <w:r>
        <w:rPr>
          <w:rStyle w:val="Fett"/>
        </w:rPr>
        <w:t xml:space="preserve"> </w:t>
      </w:r>
      <w:proofErr w:type="spellStart"/>
      <w:r>
        <w:rPr>
          <w:rStyle w:val="Fett"/>
        </w:rPr>
        <w:t>melody</w:t>
      </w:r>
      <w:proofErr w:type="spellEnd"/>
      <w:r>
        <w:rPr>
          <w:rStyle w:val="Fett"/>
        </w:rPr>
        <w:t xml:space="preserve"> </w:t>
      </w:r>
      <w:proofErr w:type="spellStart"/>
      <w:r>
        <w:rPr>
          <w:rStyle w:val="Fett"/>
        </w:rPr>
        <w:t>zesingen</w:t>
      </w:r>
      <w:proofErr w:type="spellEnd"/>
      <w:r>
        <w:rPr>
          <w:rStyle w:val="Fett"/>
        </w:rPr>
        <w:t>.</w:t>
      </w:r>
    </w:p>
    <w:p w14:paraId="28D95C85" w14:textId="77777777" w:rsidR="004D0ECC" w:rsidRDefault="004D0ECC" w:rsidP="004D0ECC">
      <w:pPr>
        <w:pStyle w:val="StandardWeb"/>
      </w:pPr>
      <w:r>
        <w:t xml:space="preserve">ACh </w:t>
      </w:r>
      <w:proofErr w:type="spellStart"/>
      <w:r>
        <w:t>trüwer</w:t>
      </w:r>
      <w:proofErr w:type="spellEnd"/>
      <w:r>
        <w:t xml:space="preserve"> Gott, du hast </w:t>
      </w:r>
      <w:proofErr w:type="spellStart"/>
      <w:r>
        <w:t>uffgricht</w:t>
      </w:r>
      <w:proofErr w:type="spellEnd"/>
      <w:r>
        <w:br/>
        <w:t xml:space="preserve">ein </w:t>
      </w:r>
      <w:proofErr w:type="spellStart"/>
      <w:r>
        <w:t>nüwenn</w:t>
      </w:r>
      <w:proofErr w:type="spellEnd"/>
      <w:r>
        <w:t xml:space="preserve"> </w:t>
      </w:r>
      <w:proofErr w:type="spellStart"/>
      <w:r>
        <w:t>pundt</w:t>
      </w:r>
      <w:proofErr w:type="spellEnd"/>
      <w:r>
        <w:t xml:space="preserve">, darinn </w:t>
      </w:r>
      <w:proofErr w:type="spellStart"/>
      <w:r>
        <w:t>geschlicht</w:t>
      </w:r>
      <w:proofErr w:type="spellEnd"/>
      <w:r>
        <w:br/>
        <w:t xml:space="preserve">all </w:t>
      </w:r>
      <w:proofErr w:type="spellStart"/>
      <w:r>
        <w:t>frömbd</w:t>
      </w:r>
      <w:proofErr w:type="spellEnd"/>
      <w:r>
        <w:t xml:space="preserve"> und eigen schulde.</w:t>
      </w:r>
      <w:r>
        <w:br/>
        <w:t xml:space="preserve">Durch Christus </w:t>
      </w:r>
      <w:proofErr w:type="spellStart"/>
      <w:r>
        <w:t>unschuld</w:t>
      </w:r>
      <w:proofErr w:type="spellEnd"/>
      <w:r>
        <w:t xml:space="preserve"> und sin </w:t>
      </w:r>
      <w:proofErr w:type="spellStart"/>
      <w:r>
        <w:t>tod</w:t>
      </w:r>
      <w:proofErr w:type="spellEnd"/>
      <w:r>
        <w:br/>
        <w:t xml:space="preserve">ist uns </w:t>
      </w:r>
      <w:proofErr w:type="spellStart"/>
      <w:r>
        <w:t>uß</w:t>
      </w:r>
      <w:proofErr w:type="spellEnd"/>
      <w:r>
        <w:t xml:space="preserve"> aller angst und not</w:t>
      </w:r>
      <w:r>
        <w:br/>
      </w:r>
      <w:proofErr w:type="spellStart"/>
      <w:r>
        <w:t>geholffen</w:t>
      </w:r>
      <w:proofErr w:type="spellEnd"/>
      <w:r>
        <w:t xml:space="preserve"> in </w:t>
      </w:r>
      <w:proofErr w:type="spellStart"/>
      <w:r>
        <w:t>din</w:t>
      </w:r>
      <w:proofErr w:type="spellEnd"/>
      <w:r>
        <w:t xml:space="preserve"> </w:t>
      </w:r>
      <w:proofErr w:type="spellStart"/>
      <w:r>
        <w:t>hulde</w:t>
      </w:r>
      <w:proofErr w:type="spellEnd"/>
      <w:r>
        <w:t>.</w:t>
      </w:r>
    </w:p>
    <w:p w14:paraId="35BF307C" w14:textId="77777777" w:rsidR="004D0ECC" w:rsidRDefault="004D0ECC" w:rsidP="004D0ECC">
      <w:pPr>
        <w:pStyle w:val="StandardWeb"/>
      </w:pPr>
      <w:r>
        <w:t xml:space="preserve">Die </w:t>
      </w:r>
      <w:proofErr w:type="spellStart"/>
      <w:r>
        <w:t>kind</w:t>
      </w:r>
      <w:proofErr w:type="spellEnd"/>
      <w:r>
        <w:t xml:space="preserve"> hast </w:t>
      </w:r>
      <w:proofErr w:type="spellStart"/>
      <w:r>
        <w:t>ouch</w:t>
      </w:r>
      <w:proofErr w:type="spellEnd"/>
      <w:r>
        <w:t xml:space="preserve"> </w:t>
      </w:r>
      <w:proofErr w:type="spellStart"/>
      <w:r>
        <w:t>daryn</w:t>
      </w:r>
      <w:proofErr w:type="spellEnd"/>
      <w:r>
        <w:t xml:space="preserve"> </w:t>
      </w:r>
      <w:proofErr w:type="spellStart"/>
      <w:r>
        <w:t>gezellt</w:t>
      </w:r>
      <w:proofErr w:type="spellEnd"/>
      <w:r>
        <w:t>,</w:t>
      </w:r>
      <w:r>
        <w:br/>
      </w:r>
      <w:proofErr w:type="spellStart"/>
      <w:r>
        <w:t>umbfangen</w:t>
      </w:r>
      <w:proofErr w:type="spellEnd"/>
      <w:r>
        <w:t xml:space="preserve"> </w:t>
      </w:r>
      <w:proofErr w:type="spellStart"/>
      <w:r>
        <w:t>sy</w:t>
      </w:r>
      <w:proofErr w:type="spellEnd"/>
      <w:r>
        <w:t xml:space="preserve"> </w:t>
      </w:r>
      <w:proofErr w:type="spellStart"/>
      <w:r>
        <w:t>unnd</w:t>
      </w:r>
      <w:proofErr w:type="spellEnd"/>
      <w:r>
        <w:t xml:space="preserve"> damit </w:t>
      </w:r>
      <w:proofErr w:type="spellStart"/>
      <w:r>
        <w:t>gwöllt</w:t>
      </w:r>
      <w:proofErr w:type="spellEnd"/>
      <w:r>
        <w:br/>
        <w:t xml:space="preserve">allein </w:t>
      </w:r>
      <w:proofErr w:type="spellStart"/>
      <w:r>
        <w:t>din</w:t>
      </w:r>
      <w:proofErr w:type="spellEnd"/>
      <w:r>
        <w:t xml:space="preserve"> </w:t>
      </w:r>
      <w:proofErr w:type="spellStart"/>
      <w:r>
        <w:t>gnad</w:t>
      </w:r>
      <w:proofErr w:type="spellEnd"/>
      <w:r>
        <w:t xml:space="preserve"> </w:t>
      </w:r>
      <w:proofErr w:type="spellStart"/>
      <w:r>
        <w:t>bewysen</w:t>
      </w:r>
      <w:proofErr w:type="spellEnd"/>
      <w:r>
        <w:t>:</w:t>
      </w:r>
      <w:r>
        <w:br/>
        <w:t xml:space="preserve">So </w:t>
      </w:r>
      <w:proofErr w:type="spellStart"/>
      <w:r>
        <w:t>tauff</w:t>
      </w:r>
      <w:proofErr w:type="spellEnd"/>
      <w:r>
        <w:t xml:space="preserve"> uns nun, das wir </w:t>
      </w:r>
      <w:proofErr w:type="spellStart"/>
      <w:r>
        <w:t>mögind</w:t>
      </w:r>
      <w:proofErr w:type="spellEnd"/>
      <w:r>
        <w:br/>
        <w:t xml:space="preserve">als </w:t>
      </w:r>
      <w:proofErr w:type="spellStart"/>
      <w:r>
        <w:t>nüwgeborne</w:t>
      </w:r>
      <w:proofErr w:type="spellEnd"/>
      <w:r>
        <w:t xml:space="preserve"> Gottes </w:t>
      </w:r>
      <w:proofErr w:type="spellStart"/>
      <w:r>
        <w:t>kind</w:t>
      </w:r>
      <w:proofErr w:type="spellEnd"/>
      <w:r>
        <w:br/>
      </w:r>
      <w:proofErr w:type="spellStart"/>
      <w:r>
        <w:t>din</w:t>
      </w:r>
      <w:proofErr w:type="spellEnd"/>
      <w:r>
        <w:t xml:space="preserve"> Namen ewig </w:t>
      </w:r>
      <w:proofErr w:type="spellStart"/>
      <w:r>
        <w:t>prysen</w:t>
      </w:r>
      <w:proofErr w:type="spellEnd"/>
      <w:r>
        <w:t xml:space="preserve">! </w:t>
      </w:r>
    </w:p>
    <w:p w14:paraId="02B3DA8B" w14:textId="0C1E0FEA" w:rsidR="004D0ECC" w:rsidRDefault="004D0ECC" w:rsidP="004D0ECC">
      <w:pPr>
        <w:pStyle w:val="berschrift2"/>
      </w:pPr>
      <w:r>
        <w:rPr>
          <w:rStyle w:val="screen-reader-text"/>
        </w:rPr>
        <w:t xml:space="preserve">SO wir </w:t>
      </w:r>
      <w:proofErr w:type="spellStart"/>
      <w:r>
        <w:rPr>
          <w:rStyle w:val="screen-reader-text"/>
        </w:rPr>
        <w:t>yetz</w:t>
      </w:r>
      <w:proofErr w:type="spellEnd"/>
      <w:r>
        <w:rPr>
          <w:rStyle w:val="screen-reader-text"/>
        </w:rPr>
        <w:t xml:space="preserve"> find den tag am end</w:t>
      </w:r>
      <w:r>
        <w:t xml:space="preserve"> </w:t>
      </w:r>
    </w:p>
    <w:p w14:paraId="03A0D948" w14:textId="77777777" w:rsidR="004D0ECC" w:rsidRDefault="004D0ECC" w:rsidP="004D0ECC">
      <w:pPr>
        <w:pStyle w:val="StandardWeb"/>
      </w:pPr>
      <w:r>
        <w:rPr>
          <w:rStyle w:val="Fett"/>
        </w:rPr>
        <w:t xml:space="preserve">Ein ander </w:t>
      </w:r>
      <w:proofErr w:type="spellStart"/>
      <w:r>
        <w:rPr>
          <w:rStyle w:val="Fett"/>
        </w:rPr>
        <w:t>abent</w:t>
      </w:r>
      <w:proofErr w:type="spellEnd"/>
      <w:r>
        <w:rPr>
          <w:rStyle w:val="Fett"/>
        </w:rPr>
        <w:t xml:space="preserve"> </w:t>
      </w:r>
      <w:proofErr w:type="spellStart"/>
      <w:r>
        <w:rPr>
          <w:rStyle w:val="Fett"/>
        </w:rPr>
        <w:t>gsang</w:t>
      </w:r>
      <w:proofErr w:type="spellEnd"/>
      <w:r>
        <w:rPr>
          <w:rStyle w:val="Fett"/>
        </w:rPr>
        <w:t xml:space="preserve"> für die </w:t>
      </w:r>
      <w:proofErr w:type="spellStart"/>
      <w:r>
        <w:rPr>
          <w:rStyle w:val="Fett"/>
        </w:rPr>
        <w:t>kirchen</w:t>
      </w:r>
      <w:proofErr w:type="spellEnd"/>
      <w:r>
        <w:rPr>
          <w:rStyle w:val="Fett"/>
        </w:rPr>
        <w:t>.</w:t>
      </w:r>
    </w:p>
    <w:p w14:paraId="4CBC47FE" w14:textId="77777777" w:rsidR="004D0ECC" w:rsidRDefault="004D0ECC" w:rsidP="004D0ECC">
      <w:pPr>
        <w:pStyle w:val="StandardWeb"/>
      </w:pPr>
      <w:r>
        <w:rPr>
          <w:rStyle w:val="Hervorhebung"/>
          <w:rFonts w:eastAsiaTheme="majorEastAsia"/>
        </w:rPr>
        <w:t xml:space="preserve">Mag auch gesungen werden in der </w:t>
      </w:r>
      <w:proofErr w:type="spellStart"/>
      <w:r>
        <w:rPr>
          <w:rStyle w:val="Hervorhebung"/>
          <w:rFonts w:eastAsiaTheme="majorEastAsia"/>
        </w:rPr>
        <w:t>melody</w:t>
      </w:r>
      <w:proofErr w:type="spellEnd"/>
      <w:r>
        <w:rPr>
          <w:rStyle w:val="Hervorhebung"/>
          <w:rFonts w:eastAsiaTheme="majorEastAsia"/>
        </w:rPr>
        <w:t xml:space="preserve">: Diß </w:t>
      </w:r>
      <w:proofErr w:type="spellStart"/>
      <w:r>
        <w:rPr>
          <w:rStyle w:val="Hervorhebung"/>
          <w:rFonts w:eastAsiaTheme="majorEastAsia"/>
        </w:rPr>
        <w:t>tagwerck</w:t>
      </w:r>
      <w:proofErr w:type="spellEnd"/>
      <w:r>
        <w:rPr>
          <w:rStyle w:val="Hervorhebung"/>
          <w:rFonts w:eastAsiaTheme="majorEastAsia"/>
        </w:rPr>
        <w:t xml:space="preserve"> ist rc.</w:t>
      </w:r>
    </w:p>
    <w:p w14:paraId="6E22B4E3" w14:textId="77777777" w:rsidR="004D0ECC" w:rsidRDefault="004D0ECC" w:rsidP="004D0ECC">
      <w:pPr>
        <w:pStyle w:val="StandardWeb"/>
      </w:pPr>
      <w:r>
        <w:t xml:space="preserve">SO wir </w:t>
      </w:r>
      <w:proofErr w:type="spellStart"/>
      <w:r>
        <w:t>yetz</w:t>
      </w:r>
      <w:proofErr w:type="spellEnd"/>
      <w:r>
        <w:t xml:space="preserve"> find den tag am end</w:t>
      </w:r>
      <w:r>
        <w:br/>
        <w:t xml:space="preserve">und alle </w:t>
      </w:r>
      <w:proofErr w:type="spellStart"/>
      <w:r>
        <w:t>zyt</w:t>
      </w:r>
      <w:proofErr w:type="spellEnd"/>
      <w:r>
        <w:t xml:space="preserve"> so schnell und </w:t>
      </w:r>
      <w:proofErr w:type="spellStart"/>
      <w:r>
        <w:t>bhend</w:t>
      </w:r>
      <w:proofErr w:type="spellEnd"/>
      <w:r>
        <w:br/>
      </w:r>
      <w:proofErr w:type="spellStart"/>
      <w:r>
        <w:t>Hinfart</w:t>
      </w:r>
      <w:proofErr w:type="spellEnd"/>
      <w:r>
        <w:t xml:space="preserve"> und wir </w:t>
      </w:r>
      <w:proofErr w:type="spellStart"/>
      <w:r>
        <w:t>yetz</w:t>
      </w:r>
      <w:proofErr w:type="spellEnd"/>
      <w:r>
        <w:t xml:space="preserve"> </w:t>
      </w:r>
      <w:proofErr w:type="spellStart"/>
      <w:r>
        <w:t>schlaaffen</w:t>
      </w:r>
      <w:proofErr w:type="spellEnd"/>
      <w:r>
        <w:t xml:space="preserve"> </w:t>
      </w:r>
      <w:proofErr w:type="spellStart"/>
      <w:r>
        <w:t>gond</w:t>
      </w:r>
      <w:proofErr w:type="spellEnd"/>
      <w:r>
        <w:br/>
        <w:t xml:space="preserve">und kein </w:t>
      </w:r>
      <w:proofErr w:type="spellStart"/>
      <w:r>
        <w:t>gwüß</w:t>
      </w:r>
      <w:proofErr w:type="spellEnd"/>
      <w:r>
        <w:t xml:space="preserve"> </w:t>
      </w:r>
      <w:proofErr w:type="spellStart"/>
      <w:r>
        <w:t>zil</w:t>
      </w:r>
      <w:proofErr w:type="spellEnd"/>
      <w:r>
        <w:t xml:space="preserve"> </w:t>
      </w:r>
      <w:proofErr w:type="spellStart"/>
      <w:r>
        <w:t>zuläben</w:t>
      </w:r>
      <w:proofErr w:type="spellEnd"/>
      <w:r>
        <w:t xml:space="preserve"> </w:t>
      </w:r>
      <w:proofErr w:type="spellStart"/>
      <w:r>
        <w:t>hond</w:t>
      </w:r>
      <w:proofErr w:type="spellEnd"/>
      <w:r>
        <w:t>,</w:t>
      </w:r>
    </w:p>
    <w:p w14:paraId="44824B98" w14:textId="77777777" w:rsidR="004D0ECC" w:rsidRDefault="004D0ECC" w:rsidP="004D0ECC">
      <w:pPr>
        <w:pStyle w:val="StandardWeb"/>
      </w:pPr>
      <w:r>
        <w:t xml:space="preserve">So bittend wir von </w:t>
      </w:r>
      <w:proofErr w:type="spellStart"/>
      <w:r>
        <w:t>hertzen</w:t>
      </w:r>
      <w:proofErr w:type="spellEnd"/>
      <w:r>
        <w:t xml:space="preserve"> dich,</w:t>
      </w:r>
      <w:r>
        <w:br/>
        <w:t xml:space="preserve">o </w:t>
      </w:r>
      <w:proofErr w:type="spellStart"/>
      <w:r>
        <w:t>trüwer</w:t>
      </w:r>
      <w:proofErr w:type="spellEnd"/>
      <w:r>
        <w:t xml:space="preserve"> </w:t>
      </w:r>
      <w:proofErr w:type="spellStart"/>
      <w:r>
        <w:t>vatter</w:t>
      </w:r>
      <w:proofErr w:type="spellEnd"/>
      <w:r>
        <w:t xml:space="preserve">: uns </w:t>
      </w:r>
      <w:proofErr w:type="spellStart"/>
      <w:r>
        <w:t>verlych</w:t>
      </w:r>
      <w:proofErr w:type="spellEnd"/>
      <w:r>
        <w:t>,</w:t>
      </w:r>
      <w:r>
        <w:br/>
        <w:t xml:space="preserve">das wir </w:t>
      </w:r>
      <w:proofErr w:type="spellStart"/>
      <w:r>
        <w:t>ruwind</w:t>
      </w:r>
      <w:proofErr w:type="spellEnd"/>
      <w:r>
        <w:t xml:space="preserve"> in </w:t>
      </w:r>
      <w:proofErr w:type="spellStart"/>
      <w:r>
        <w:t>dinem</w:t>
      </w:r>
      <w:proofErr w:type="spellEnd"/>
      <w:r>
        <w:t xml:space="preserve"> gleit,</w:t>
      </w:r>
      <w:r>
        <w:br/>
      </w:r>
      <w:proofErr w:type="spellStart"/>
      <w:r>
        <w:t>bewart</w:t>
      </w:r>
      <w:proofErr w:type="spellEnd"/>
      <w:r>
        <w:t xml:space="preserve"> durch </w:t>
      </w:r>
      <w:proofErr w:type="spellStart"/>
      <w:r>
        <w:t>din</w:t>
      </w:r>
      <w:proofErr w:type="spellEnd"/>
      <w:r>
        <w:t xml:space="preserve"> </w:t>
      </w:r>
      <w:proofErr w:type="spellStart"/>
      <w:r>
        <w:t>barmhertzigkeit</w:t>
      </w:r>
      <w:proofErr w:type="spellEnd"/>
      <w:r>
        <w:t>.</w:t>
      </w:r>
    </w:p>
    <w:p w14:paraId="559AEC0C" w14:textId="77777777" w:rsidR="004D0ECC" w:rsidRDefault="004D0ECC" w:rsidP="004D0ECC">
      <w:pPr>
        <w:pStyle w:val="StandardWeb"/>
      </w:pPr>
      <w:proofErr w:type="spellStart"/>
      <w:r>
        <w:t>Versön</w:t>
      </w:r>
      <w:proofErr w:type="spellEnd"/>
      <w:r>
        <w:t xml:space="preserve"> </w:t>
      </w:r>
      <w:proofErr w:type="spellStart"/>
      <w:r>
        <w:t>ouch</w:t>
      </w:r>
      <w:proofErr w:type="spellEnd"/>
      <w:r>
        <w:t xml:space="preserve">, Herr, </w:t>
      </w:r>
      <w:proofErr w:type="spellStart"/>
      <w:r>
        <w:t>unns</w:t>
      </w:r>
      <w:proofErr w:type="spellEnd"/>
      <w:r>
        <w:t xml:space="preserve">, </w:t>
      </w:r>
      <w:proofErr w:type="spellStart"/>
      <w:r>
        <w:t>dine</w:t>
      </w:r>
      <w:proofErr w:type="spellEnd"/>
      <w:r>
        <w:t xml:space="preserve"> </w:t>
      </w:r>
      <w:proofErr w:type="spellStart"/>
      <w:r>
        <w:t>kind</w:t>
      </w:r>
      <w:proofErr w:type="spellEnd"/>
      <w:r>
        <w:br/>
        <w:t xml:space="preserve">in </w:t>
      </w:r>
      <w:proofErr w:type="spellStart"/>
      <w:r>
        <w:t>einigkeit</w:t>
      </w:r>
      <w:proofErr w:type="spellEnd"/>
      <w:r>
        <w:t xml:space="preserve">, das wir </w:t>
      </w:r>
      <w:proofErr w:type="spellStart"/>
      <w:r>
        <w:t>mögind</w:t>
      </w:r>
      <w:proofErr w:type="spellEnd"/>
      <w:r>
        <w:br/>
        <w:t xml:space="preserve">Mit allen, die </w:t>
      </w:r>
      <w:proofErr w:type="spellStart"/>
      <w:r>
        <w:t>unns</w:t>
      </w:r>
      <w:proofErr w:type="spellEnd"/>
      <w:r>
        <w:t xml:space="preserve"> </w:t>
      </w:r>
      <w:proofErr w:type="spellStart"/>
      <w:r>
        <w:t>leids</w:t>
      </w:r>
      <w:proofErr w:type="spellEnd"/>
      <w:r>
        <w:t xml:space="preserve"> </w:t>
      </w:r>
      <w:proofErr w:type="spellStart"/>
      <w:r>
        <w:t>gethon</w:t>
      </w:r>
      <w:proofErr w:type="spellEnd"/>
      <w:r>
        <w:br/>
        <w:t xml:space="preserve">in </w:t>
      </w:r>
      <w:proofErr w:type="spellStart"/>
      <w:r>
        <w:t>frid</w:t>
      </w:r>
      <w:proofErr w:type="spellEnd"/>
      <w:r>
        <w:t xml:space="preserve"> und liebe </w:t>
      </w:r>
      <w:proofErr w:type="spellStart"/>
      <w:r>
        <w:t>schlaaffen</w:t>
      </w:r>
      <w:proofErr w:type="spellEnd"/>
      <w:r>
        <w:t xml:space="preserve"> </w:t>
      </w:r>
      <w:proofErr w:type="spellStart"/>
      <w:r>
        <w:t>gon</w:t>
      </w:r>
      <w:proofErr w:type="spellEnd"/>
      <w:r>
        <w:t>.</w:t>
      </w:r>
    </w:p>
    <w:p w14:paraId="335E5C6E" w14:textId="77777777" w:rsidR="004D0ECC" w:rsidRDefault="004D0ECC" w:rsidP="004D0ECC">
      <w:pPr>
        <w:pStyle w:val="StandardWeb"/>
      </w:pPr>
      <w:r>
        <w:t xml:space="preserve">Die </w:t>
      </w:r>
      <w:proofErr w:type="spellStart"/>
      <w:r>
        <w:t>gfangnen</w:t>
      </w:r>
      <w:proofErr w:type="spellEnd"/>
      <w:r>
        <w:t xml:space="preserve"> </w:t>
      </w:r>
      <w:proofErr w:type="spellStart"/>
      <w:r>
        <w:t>sterck</w:t>
      </w:r>
      <w:proofErr w:type="spellEnd"/>
      <w:r>
        <w:t xml:space="preserve">, die </w:t>
      </w:r>
      <w:proofErr w:type="spellStart"/>
      <w:r>
        <w:t>krancken</w:t>
      </w:r>
      <w:proofErr w:type="spellEnd"/>
      <w:r>
        <w:t xml:space="preserve"> </w:t>
      </w:r>
      <w:proofErr w:type="spellStart"/>
      <w:r>
        <w:t>tröst</w:t>
      </w:r>
      <w:proofErr w:type="spellEnd"/>
      <w:r>
        <w:t>,</w:t>
      </w:r>
      <w:r>
        <w:br/>
        <w:t xml:space="preserve">damit </w:t>
      </w:r>
      <w:proofErr w:type="spellStart"/>
      <w:r>
        <w:t>sy</w:t>
      </w:r>
      <w:proofErr w:type="spellEnd"/>
      <w:r>
        <w:t xml:space="preserve"> </w:t>
      </w:r>
      <w:proofErr w:type="spellStart"/>
      <w:r>
        <w:t>wüssind</w:t>
      </w:r>
      <w:proofErr w:type="spellEnd"/>
      <w:r>
        <w:t xml:space="preserve">, wie das </w:t>
      </w:r>
      <w:proofErr w:type="spellStart"/>
      <w:r>
        <w:t>böst</w:t>
      </w:r>
      <w:proofErr w:type="spellEnd"/>
      <w:r>
        <w:br/>
        <w:t xml:space="preserve">Bald überwunden hie im </w:t>
      </w:r>
      <w:proofErr w:type="spellStart"/>
      <w:r>
        <w:t>zyt</w:t>
      </w:r>
      <w:proofErr w:type="spellEnd"/>
      <w:r>
        <w:br/>
        <w:t xml:space="preserve">und das die ewig </w:t>
      </w:r>
      <w:proofErr w:type="spellStart"/>
      <w:r>
        <w:t>fröud</w:t>
      </w:r>
      <w:proofErr w:type="spellEnd"/>
      <w:r>
        <w:t xml:space="preserve"> </w:t>
      </w:r>
      <w:proofErr w:type="spellStart"/>
      <w:r>
        <w:t>nit</w:t>
      </w:r>
      <w:proofErr w:type="spellEnd"/>
      <w:r>
        <w:t xml:space="preserve"> </w:t>
      </w:r>
      <w:proofErr w:type="spellStart"/>
      <w:r>
        <w:t>wyt</w:t>
      </w:r>
      <w:proofErr w:type="spellEnd"/>
      <w:r>
        <w:t>.</w:t>
      </w:r>
    </w:p>
    <w:p w14:paraId="460CBA28" w14:textId="77777777" w:rsidR="004D0ECC" w:rsidRDefault="004D0ECC" w:rsidP="004D0ECC">
      <w:pPr>
        <w:pStyle w:val="StandardWeb"/>
      </w:pPr>
      <w:r>
        <w:t xml:space="preserve">Was dann </w:t>
      </w:r>
      <w:proofErr w:type="spellStart"/>
      <w:r>
        <w:t>mer</w:t>
      </w:r>
      <w:proofErr w:type="spellEnd"/>
      <w:r>
        <w:t xml:space="preserve"> not, das gib, o Herr!</w:t>
      </w:r>
      <w:r>
        <w:br/>
      </w:r>
      <w:proofErr w:type="spellStart"/>
      <w:r>
        <w:t>din</w:t>
      </w:r>
      <w:proofErr w:type="spellEnd"/>
      <w:r>
        <w:t xml:space="preserve"> </w:t>
      </w:r>
      <w:proofErr w:type="spellStart"/>
      <w:r>
        <w:t>angsicht</w:t>
      </w:r>
      <w:proofErr w:type="spellEnd"/>
      <w:r>
        <w:t xml:space="preserve"> nimmer von uns </w:t>
      </w:r>
      <w:proofErr w:type="spellStart"/>
      <w:r>
        <w:t>keer</w:t>
      </w:r>
      <w:proofErr w:type="spellEnd"/>
      <w:r>
        <w:t>,</w:t>
      </w:r>
      <w:r>
        <w:br/>
        <w:t xml:space="preserve">Min </w:t>
      </w:r>
      <w:proofErr w:type="spellStart"/>
      <w:r>
        <w:t>lyb</w:t>
      </w:r>
      <w:proofErr w:type="spellEnd"/>
      <w:r>
        <w:t xml:space="preserve"> und </w:t>
      </w:r>
      <w:proofErr w:type="spellStart"/>
      <w:r>
        <w:t>seel</w:t>
      </w:r>
      <w:proofErr w:type="spellEnd"/>
      <w:r>
        <w:t xml:space="preserve"> </w:t>
      </w:r>
      <w:proofErr w:type="spellStart"/>
      <w:r>
        <w:t>befilch</w:t>
      </w:r>
      <w:proofErr w:type="spellEnd"/>
      <w:r>
        <w:t xml:space="preserve"> ich dir,</w:t>
      </w:r>
      <w:r>
        <w:br/>
        <w:t xml:space="preserve">o lieber Gott, </w:t>
      </w:r>
      <w:proofErr w:type="spellStart"/>
      <w:r>
        <w:t>wych</w:t>
      </w:r>
      <w:proofErr w:type="spellEnd"/>
      <w:r>
        <w:t xml:space="preserve"> </w:t>
      </w:r>
      <w:proofErr w:type="spellStart"/>
      <w:r>
        <w:t>nit</w:t>
      </w:r>
      <w:proofErr w:type="spellEnd"/>
      <w:r>
        <w:t xml:space="preserve"> von mir! </w:t>
      </w:r>
    </w:p>
    <w:p w14:paraId="714E7455" w14:textId="20BC8967" w:rsidR="004D0ECC" w:rsidRDefault="004D0ECC" w:rsidP="004D0ECC">
      <w:pPr>
        <w:pStyle w:val="berschrift2"/>
      </w:pPr>
      <w:proofErr w:type="spellStart"/>
      <w:r>
        <w:rPr>
          <w:rStyle w:val="screen-reader-text"/>
        </w:rPr>
        <w:t>DEr</w:t>
      </w:r>
      <w:proofErr w:type="spellEnd"/>
      <w:r>
        <w:rPr>
          <w:rStyle w:val="screen-reader-text"/>
        </w:rPr>
        <w:t xml:space="preserve"> von dem </w:t>
      </w:r>
      <w:proofErr w:type="spellStart"/>
      <w:r>
        <w:rPr>
          <w:rStyle w:val="screen-reader-text"/>
        </w:rPr>
        <w:t>gsatz</w:t>
      </w:r>
      <w:proofErr w:type="spellEnd"/>
      <w:r>
        <w:rPr>
          <w:rStyle w:val="screen-reader-text"/>
        </w:rPr>
        <w:t xml:space="preserve"> </w:t>
      </w:r>
      <w:proofErr w:type="spellStart"/>
      <w:r>
        <w:rPr>
          <w:rStyle w:val="screen-reader-text"/>
        </w:rPr>
        <w:t>gefryet</w:t>
      </w:r>
      <w:proofErr w:type="spellEnd"/>
      <w:r>
        <w:rPr>
          <w:rStyle w:val="screen-reader-text"/>
        </w:rPr>
        <w:t xml:space="preserve"> war</w:t>
      </w:r>
      <w:r>
        <w:t xml:space="preserve"> </w:t>
      </w:r>
    </w:p>
    <w:p w14:paraId="26C5124C" w14:textId="77777777" w:rsidR="004D0ECC" w:rsidRDefault="004D0ECC" w:rsidP="004D0ECC">
      <w:pPr>
        <w:pStyle w:val="StandardWeb"/>
      </w:pPr>
      <w:r>
        <w:rPr>
          <w:rStyle w:val="Fett"/>
        </w:rPr>
        <w:t xml:space="preserve">Ein ander </w:t>
      </w:r>
      <w:proofErr w:type="spellStart"/>
      <w:r>
        <w:rPr>
          <w:rStyle w:val="Fett"/>
        </w:rPr>
        <w:t>gsang</w:t>
      </w:r>
      <w:proofErr w:type="spellEnd"/>
      <w:r>
        <w:rPr>
          <w:rStyle w:val="Fett"/>
        </w:rPr>
        <w:t xml:space="preserve">, wie sich Christus dem </w:t>
      </w:r>
      <w:proofErr w:type="spellStart"/>
      <w:r>
        <w:rPr>
          <w:rStyle w:val="Fett"/>
        </w:rPr>
        <w:t>gsatz</w:t>
      </w:r>
      <w:proofErr w:type="spellEnd"/>
      <w:r>
        <w:rPr>
          <w:rStyle w:val="Fett"/>
        </w:rPr>
        <w:t xml:space="preserve"> </w:t>
      </w:r>
      <w:proofErr w:type="spellStart"/>
      <w:r>
        <w:rPr>
          <w:rStyle w:val="Fett"/>
        </w:rPr>
        <w:t>underworffen</w:t>
      </w:r>
      <w:proofErr w:type="spellEnd"/>
      <w:r>
        <w:rPr>
          <w:rStyle w:val="Fett"/>
        </w:rPr>
        <w:t xml:space="preserve"> und uns </w:t>
      </w:r>
      <w:proofErr w:type="spellStart"/>
      <w:r>
        <w:rPr>
          <w:rStyle w:val="Fett"/>
        </w:rPr>
        <w:t>fry</w:t>
      </w:r>
      <w:proofErr w:type="spellEnd"/>
      <w:r>
        <w:rPr>
          <w:rStyle w:val="Fett"/>
        </w:rPr>
        <w:t xml:space="preserve"> </w:t>
      </w:r>
      <w:proofErr w:type="spellStart"/>
      <w:r>
        <w:rPr>
          <w:rStyle w:val="Fett"/>
        </w:rPr>
        <w:t>gemachet</w:t>
      </w:r>
      <w:proofErr w:type="spellEnd"/>
      <w:r>
        <w:rPr>
          <w:rStyle w:val="Fett"/>
        </w:rPr>
        <w:t xml:space="preserve"> hat.</w:t>
      </w:r>
    </w:p>
    <w:p w14:paraId="715BAD39" w14:textId="77777777" w:rsidR="004D0ECC" w:rsidRDefault="004D0ECC" w:rsidP="004D0ECC">
      <w:pPr>
        <w:pStyle w:val="StandardWeb"/>
      </w:pPr>
      <w:proofErr w:type="spellStart"/>
      <w:r>
        <w:t>DEr</w:t>
      </w:r>
      <w:proofErr w:type="spellEnd"/>
      <w:r>
        <w:t xml:space="preserve"> von dem </w:t>
      </w:r>
      <w:proofErr w:type="spellStart"/>
      <w:r>
        <w:t>gsatz</w:t>
      </w:r>
      <w:proofErr w:type="spellEnd"/>
      <w:r>
        <w:t xml:space="preserve"> </w:t>
      </w:r>
      <w:proofErr w:type="spellStart"/>
      <w:r>
        <w:t>gefryet</w:t>
      </w:r>
      <w:proofErr w:type="spellEnd"/>
      <w:r>
        <w:t xml:space="preserve"> war</w:t>
      </w:r>
      <w:r>
        <w:br/>
        <w:t xml:space="preserve">und ledig aller </w:t>
      </w:r>
      <w:proofErr w:type="spellStart"/>
      <w:r>
        <w:t>sünden</w:t>
      </w:r>
      <w:proofErr w:type="spellEnd"/>
      <w:r>
        <w:t>,</w:t>
      </w:r>
      <w:r>
        <w:br/>
        <w:t xml:space="preserve">Hat sich doch </w:t>
      </w:r>
      <w:proofErr w:type="spellStart"/>
      <w:r>
        <w:t>underworffen</w:t>
      </w:r>
      <w:proofErr w:type="spellEnd"/>
      <w:r>
        <w:t xml:space="preserve"> gar</w:t>
      </w:r>
      <w:r>
        <w:br/>
        <w:t xml:space="preserve">mit andern Adams </w:t>
      </w:r>
      <w:proofErr w:type="spellStart"/>
      <w:r>
        <w:t>kinden</w:t>
      </w:r>
      <w:proofErr w:type="spellEnd"/>
      <w:r>
        <w:t>.</w:t>
      </w:r>
    </w:p>
    <w:p w14:paraId="651145B6" w14:textId="77777777" w:rsidR="004D0ECC" w:rsidRDefault="004D0ECC" w:rsidP="004D0ECC">
      <w:pPr>
        <w:pStyle w:val="StandardWeb"/>
      </w:pPr>
      <w:proofErr w:type="spellStart"/>
      <w:r>
        <w:t>Dahär</w:t>
      </w:r>
      <w:proofErr w:type="spellEnd"/>
      <w:r>
        <w:t xml:space="preserve"> </w:t>
      </w:r>
      <w:proofErr w:type="spellStart"/>
      <w:r>
        <w:t>ouch</w:t>
      </w:r>
      <w:proofErr w:type="spellEnd"/>
      <w:r>
        <w:t xml:space="preserve"> wir </w:t>
      </w:r>
      <w:proofErr w:type="spellStart"/>
      <w:r>
        <w:t>yetz</w:t>
      </w:r>
      <w:proofErr w:type="spellEnd"/>
      <w:r>
        <w:t xml:space="preserve"> </w:t>
      </w:r>
      <w:proofErr w:type="spellStart"/>
      <w:r>
        <w:t>fry</w:t>
      </w:r>
      <w:proofErr w:type="spellEnd"/>
      <w:r>
        <w:t xml:space="preserve"> vom </w:t>
      </w:r>
      <w:proofErr w:type="spellStart"/>
      <w:r>
        <w:t>gsatz</w:t>
      </w:r>
      <w:proofErr w:type="spellEnd"/>
      <w:r>
        <w:br/>
      </w:r>
      <w:proofErr w:type="spellStart"/>
      <w:r>
        <w:t>unnd</w:t>
      </w:r>
      <w:proofErr w:type="spellEnd"/>
      <w:r>
        <w:t xml:space="preserve"> dem </w:t>
      </w:r>
      <w:proofErr w:type="spellStart"/>
      <w:r>
        <w:t>nit</w:t>
      </w:r>
      <w:proofErr w:type="spellEnd"/>
      <w:r>
        <w:t xml:space="preserve"> </w:t>
      </w:r>
      <w:proofErr w:type="spellStart"/>
      <w:r>
        <w:t>underworffen</w:t>
      </w:r>
      <w:proofErr w:type="spellEnd"/>
      <w:r>
        <w:t>,</w:t>
      </w:r>
      <w:r>
        <w:br/>
        <w:t xml:space="preserve">Dann Christus der ist unser </w:t>
      </w:r>
      <w:proofErr w:type="spellStart"/>
      <w:r>
        <w:t>schatz</w:t>
      </w:r>
      <w:proofErr w:type="spellEnd"/>
      <w:r>
        <w:t>,</w:t>
      </w:r>
      <w:r>
        <w:br/>
        <w:t>uff den wir sicher hoffen.</w:t>
      </w:r>
    </w:p>
    <w:p w14:paraId="62AC476F" w14:textId="77777777" w:rsidR="004D0ECC" w:rsidRDefault="004D0ECC" w:rsidP="004D0ECC">
      <w:pPr>
        <w:pStyle w:val="StandardWeb"/>
      </w:pPr>
      <w:r>
        <w:t xml:space="preserve">Das Gottes </w:t>
      </w:r>
      <w:proofErr w:type="spellStart"/>
      <w:r>
        <w:t>kind</w:t>
      </w:r>
      <w:proofErr w:type="spellEnd"/>
      <w:r>
        <w:t xml:space="preserve"> hat </w:t>
      </w:r>
      <w:proofErr w:type="spellStart"/>
      <w:r>
        <w:t>ouch</w:t>
      </w:r>
      <w:proofErr w:type="spellEnd"/>
      <w:r>
        <w:t xml:space="preserve"> sin </w:t>
      </w:r>
      <w:proofErr w:type="spellStart"/>
      <w:r>
        <w:t>blut</w:t>
      </w:r>
      <w:proofErr w:type="spellEnd"/>
      <w:r>
        <w:br/>
        <w:t>vergossen zwar gar junge,</w:t>
      </w:r>
      <w:r>
        <w:br/>
        <w:t xml:space="preserve">Damit uns </w:t>
      </w:r>
      <w:proofErr w:type="spellStart"/>
      <w:r>
        <w:t>sölichs</w:t>
      </w:r>
      <w:proofErr w:type="spellEnd"/>
      <w:r>
        <w:t xml:space="preserve"> </w:t>
      </w:r>
      <w:proofErr w:type="spellStart"/>
      <w:r>
        <w:t>käm</w:t>
      </w:r>
      <w:proofErr w:type="spellEnd"/>
      <w:r>
        <w:t xml:space="preserve"> zu gut</w:t>
      </w:r>
      <w:r>
        <w:br/>
        <w:t xml:space="preserve">und </w:t>
      </w:r>
      <w:proofErr w:type="spellStart"/>
      <w:r>
        <w:t>unns</w:t>
      </w:r>
      <w:proofErr w:type="spellEnd"/>
      <w:r>
        <w:t xml:space="preserve"> das </w:t>
      </w:r>
      <w:proofErr w:type="spellStart"/>
      <w:r>
        <w:t>gsatz</w:t>
      </w:r>
      <w:proofErr w:type="spellEnd"/>
      <w:r>
        <w:t xml:space="preserve"> </w:t>
      </w:r>
      <w:proofErr w:type="spellStart"/>
      <w:r>
        <w:t>nit</w:t>
      </w:r>
      <w:proofErr w:type="spellEnd"/>
      <w:r>
        <w:t xml:space="preserve"> </w:t>
      </w:r>
      <w:proofErr w:type="spellStart"/>
      <w:r>
        <w:t>zwunge</w:t>
      </w:r>
      <w:proofErr w:type="spellEnd"/>
      <w:r>
        <w:t>.</w:t>
      </w:r>
    </w:p>
    <w:p w14:paraId="063D51E2" w14:textId="77777777" w:rsidR="004D0ECC" w:rsidRDefault="004D0ECC" w:rsidP="004D0ECC">
      <w:pPr>
        <w:pStyle w:val="StandardWeb"/>
      </w:pPr>
      <w:proofErr w:type="spellStart"/>
      <w:r>
        <w:t>Wä</w:t>
      </w:r>
      <w:proofErr w:type="spellEnd"/>
      <w:r>
        <w:t xml:space="preserve"> nun der </w:t>
      </w:r>
      <w:proofErr w:type="spellStart"/>
      <w:r>
        <w:t>sun</w:t>
      </w:r>
      <w:proofErr w:type="spellEnd"/>
      <w:r>
        <w:t xml:space="preserve"> ledig erkennt,</w:t>
      </w:r>
      <w:r>
        <w:br/>
        <w:t xml:space="preserve">der ist vom </w:t>
      </w:r>
      <w:proofErr w:type="spellStart"/>
      <w:r>
        <w:t>gsatz</w:t>
      </w:r>
      <w:proofErr w:type="spellEnd"/>
      <w:r>
        <w:t xml:space="preserve"> </w:t>
      </w:r>
      <w:proofErr w:type="spellStart"/>
      <w:r>
        <w:t>entrunnen</w:t>
      </w:r>
      <w:proofErr w:type="spellEnd"/>
      <w:r>
        <w:t>,</w:t>
      </w:r>
      <w:r>
        <w:br/>
      </w:r>
      <w:proofErr w:type="spellStart"/>
      <w:r>
        <w:t>Darumb</w:t>
      </w:r>
      <w:proofErr w:type="spellEnd"/>
      <w:r>
        <w:t xml:space="preserve"> </w:t>
      </w:r>
      <w:proofErr w:type="spellStart"/>
      <w:r>
        <w:t>wirdt</w:t>
      </w:r>
      <w:proofErr w:type="spellEnd"/>
      <w:r>
        <w:t xml:space="preserve"> Christus Jesus </w:t>
      </w:r>
      <w:proofErr w:type="spellStart"/>
      <w:r>
        <w:t>gnennt</w:t>
      </w:r>
      <w:proofErr w:type="spellEnd"/>
      <w:r>
        <w:t>,</w:t>
      </w:r>
      <w:r>
        <w:br/>
        <w:t xml:space="preserve">ders </w:t>
      </w:r>
      <w:proofErr w:type="spellStart"/>
      <w:r>
        <w:t>himmelrych</w:t>
      </w:r>
      <w:proofErr w:type="spellEnd"/>
      <w:r>
        <w:t xml:space="preserve"> </w:t>
      </w:r>
      <w:proofErr w:type="spellStart"/>
      <w:r>
        <w:t>hatt</w:t>
      </w:r>
      <w:proofErr w:type="spellEnd"/>
      <w:r>
        <w:t xml:space="preserve"> </w:t>
      </w:r>
      <w:proofErr w:type="spellStart"/>
      <w:r>
        <w:t>gwunnen</w:t>
      </w:r>
      <w:proofErr w:type="spellEnd"/>
      <w:r>
        <w:t>.</w:t>
      </w:r>
    </w:p>
    <w:p w14:paraId="797AF56F" w14:textId="77777777" w:rsidR="004D0ECC" w:rsidRDefault="004D0ECC" w:rsidP="004D0ECC">
      <w:pPr>
        <w:pStyle w:val="StandardWeb"/>
      </w:pPr>
      <w:r>
        <w:t xml:space="preserve">Doch sind wir </w:t>
      </w:r>
      <w:proofErr w:type="spellStart"/>
      <w:r>
        <w:t>drumb</w:t>
      </w:r>
      <w:proofErr w:type="spellEnd"/>
      <w:r>
        <w:t xml:space="preserve"> </w:t>
      </w:r>
      <w:proofErr w:type="spellStart"/>
      <w:r>
        <w:t>nit</w:t>
      </w:r>
      <w:proofErr w:type="spellEnd"/>
      <w:r>
        <w:t xml:space="preserve"> also </w:t>
      </w:r>
      <w:proofErr w:type="spellStart"/>
      <w:r>
        <w:t>fry</w:t>
      </w:r>
      <w:proofErr w:type="spellEnd"/>
      <w:r>
        <w:t>,</w:t>
      </w:r>
      <w:r>
        <w:br/>
        <w:t xml:space="preserve">das </w:t>
      </w:r>
      <w:proofErr w:type="spellStart"/>
      <w:r>
        <w:t>bsünd</w:t>
      </w:r>
      <w:proofErr w:type="spellEnd"/>
      <w:r>
        <w:t xml:space="preserve"> </w:t>
      </w:r>
      <w:proofErr w:type="spellStart"/>
      <w:r>
        <w:t>fry</w:t>
      </w:r>
      <w:proofErr w:type="spellEnd"/>
      <w:r>
        <w:t xml:space="preserve"> </w:t>
      </w:r>
      <w:proofErr w:type="spellStart"/>
      <w:r>
        <w:t>sölte</w:t>
      </w:r>
      <w:proofErr w:type="spellEnd"/>
      <w:r>
        <w:t xml:space="preserve"> </w:t>
      </w:r>
      <w:proofErr w:type="spellStart"/>
      <w:r>
        <w:t>blyben</w:t>
      </w:r>
      <w:proofErr w:type="spellEnd"/>
      <w:r>
        <w:br/>
        <w:t xml:space="preserve">Und </w:t>
      </w:r>
      <w:proofErr w:type="spellStart"/>
      <w:r>
        <w:t>sünden</w:t>
      </w:r>
      <w:proofErr w:type="spellEnd"/>
      <w:r>
        <w:t xml:space="preserve"> </w:t>
      </w:r>
      <w:proofErr w:type="spellStart"/>
      <w:r>
        <w:t>nit</w:t>
      </w:r>
      <w:proofErr w:type="spellEnd"/>
      <w:r>
        <w:t xml:space="preserve"> </w:t>
      </w:r>
      <w:proofErr w:type="spellStart"/>
      <w:r>
        <w:t>mer</w:t>
      </w:r>
      <w:proofErr w:type="spellEnd"/>
      <w:r>
        <w:t xml:space="preserve"> unrecht </w:t>
      </w:r>
      <w:proofErr w:type="spellStart"/>
      <w:r>
        <w:t>sy</w:t>
      </w:r>
      <w:proofErr w:type="spellEnd"/>
      <w:r>
        <w:t>,</w:t>
      </w:r>
      <w:r>
        <w:br/>
      </w:r>
      <w:proofErr w:type="spellStart"/>
      <w:r>
        <w:t>ouch</w:t>
      </w:r>
      <w:proofErr w:type="spellEnd"/>
      <w:r>
        <w:t xml:space="preserve"> allen </w:t>
      </w:r>
      <w:proofErr w:type="spellStart"/>
      <w:r>
        <w:t>mutwill</w:t>
      </w:r>
      <w:proofErr w:type="spellEnd"/>
      <w:r>
        <w:t xml:space="preserve"> </w:t>
      </w:r>
      <w:proofErr w:type="spellStart"/>
      <w:r>
        <w:t>tryben</w:t>
      </w:r>
      <w:proofErr w:type="spellEnd"/>
      <w:r>
        <w:t>.</w:t>
      </w:r>
    </w:p>
    <w:p w14:paraId="7D269536" w14:textId="77777777" w:rsidR="004D0ECC" w:rsidRDefault="004D0ECC" w:rsidP="004D0ECC">
      <w:pPr>
        <w:pStyle w:val="StandardWeb"/>
      </w:pPr>
      <w:r>
        <w:t>Der Herr spricht ja: Din Gott ich bin,</w:t>
      </w:r>
      <w:r>
        <w:br/>
        <w:t xml:space="preserve">doch </w:t>
      </w:r>
      <w:proofErr w:type="spellStart"/>
      <w:r>
        <w:t>solt</w:t>
      </w:r>
      <w:proofErr w:type="spellEnd"/>
      <w:r>
        <w:t xml:space="preserve"> </w:t>
      </w:r>
      <w:proofErr w:type="spellStart"/>
      <w:r>
        <w:t>ufrichtig</w:t>
      </w:r>
      <w:proofErr w:type="spellEnd"/>
      <w:r>
        <w:t xml:space="preserve"> </w:t>
      </w:r>
      <w:proofErr w:type="spellStart"/>
      <w:r>
        <w:t>wandlen</w:t>
      </w:r>
      <w:proofErr w:type="spellEnd"/>
      <w:r>
        <w:t>;</w:t>
      </w:r>
      <w:r>
        <w:br/>
        <w:t xml:space="preserve">Din volle </w:t>
      </w:r>
      <w:proofErr w:type="spellStart"/>
      <w:r>
        <w:t>gnüge</w:t>
      </w:r>
      <w:proofErr w:type="spellEnd"/>
      <w:r>
        <w:t xml:space="preserve"> </w:t>
      </w:r>
      <w:proofErr w:type="spellStart"/>
      <w:r>
        <w:t>wil</w:t>
      </w:r>
      <w:proofErr w:type="spellEnd"/>
      <w:r>
        <w:t xml:space="preserve"> ich </w:t>
      </w:r>
      <w:proofErr w:type="spellStart"/>
      <w:r>
        <w:t>syn</w:t>
      </w:r>
      <w:proofErr w:type="spellEnd"/>
      <w:r>
        <w:t>,</w:t>
      </w:r>
      <w:r>
        <w:br/>
        <w:t xml:space="preserve">doch </w:t>
      </w:r>
      <w:proofErr w:type="spellStart"/>
      <w:r>
        <w:t>solt</w:t>
      </w:r>
      <w:proofErr w:type="spellEnd"/>
      <w:r>
        <w:t xml:space="preserve"> du redlich </w:t>
      </w:r>
      <w:proofErr w:type="spellStart"/>
      <w:r>
        <w:t>handlen</w:t>
      </w:r>
      <w:proofErr w:type="spellEnd"/>
      <w:r>
        <w:t>.</w:t>
      </w:r>
    </w:p>
    <w:p w14:paraId="4C373C6A" w14:textId="77777777" w:rsidR="004D0ECC" w:rsidRDefault="004D0ECC" w:rsidP="004D0ECC">
      <w:pPr>
        <w:pStyle w:val="StandardWeb"/>
      </w:pPr>
      <w:r>
        <w:t xml:space="preserve">Ach Gott, </w:t>
      </w:r>
      <w:proofErr w:type="spellStart"/>
      <w:r>
        <w:t>dz</w:t>
      </w:r>
      <w:proofErr w:type="spellEnd"/>
      <w:r>
        <w:t xml:space="preserve"> leer uns recht </w:t>
      </w:r>
      <w:proofErr w:type="spellStart"/>
      <w:r>
        <w:t>verston</w:t>
      </w:r>
      <w:proofErr w:type="spellEnd"/>
      <w:r>
        <w:t>,</w:t>
      </w:r>
      <w:r>
        <w:br/>
      </w:r>
      <w:proofErr w:type="spellStart"/>
      <w:r>
        <w:t>din</w:t>
      </w:r>
      <w:proofErr w:type="spellEnd"/>
      <w:r>
        <w:t xml:space="preserve"> geist </w:t>
      </w:r>
      <w:proofErr w:type="spellStart"/>
      <w:r>
        <w:t>wölls</w:t>
      </w:r>
      <w:proofErr w:type="spellEnd"/>
      <w:r>
        <w:t xml:space="preserve"> </w:t>
      </w:r>
      <w:proofErr w:type="spellStart"/>
      <w:r>
        <w:t>hertz</w:t>
      </w:r>
      <w:proofErr w:type="spellEnd"/>
      <w:r>
        <w:t xml:space="preserve"> bescheiden,</w:t>
      </w:r>
      <w:r>
        <w:br/>
        <w:t xml:space="preserve">Das wir vom bösen </w:t>
      </w:r>
      <w:proofErr w:type="spellStart"/>
      <w:r>
        <w:t>mögind</w:t>
      </w:r>
      <w:proofErr w:type="spellEnd"/>
      <w:r>
        <w:t xml:space="preserve"> </w:t>
      </w:r>
      <w:proofErr w:type="spellStart"/>
      <w:r>
        <w:t>lon</w:t>
      </w:r>
      <w:proofErr w:type="spellEnd"/>
      <w:r>
        <w:br/>
        <w:t xml:space="preserve">und </w:t>
      </w:r>
      <w:proofErr w:type="spellStart"/>
      <w:r>
        <w:t>dsünd</w:t>
      </w:r>
      <w:proofErr w:type="spellEnd"/>
      <w:r>
        <w:t xml:space="preserve"> </w:t>
      </w:r>
      <w:proofErr w:type="spellStart"/>
      <w:r>
        <w:t>selbs</w:t>
      </w:r>
      <w:proofErr w:type="spellEnd"/>
      <w:r>
        <w:t xml:space="preserve"> willig meiden.</w:t>
      </w:r>
    </w:p>
    <w:p w14:paraId="7E159BD3" w14:textId="77777777" w:rsidR="004D0ECC" w:rsidRDefault="004D0ECC" w:rsidP="004D0ECC">
      <w:pPr>
        <w:pStyle w:val="StandardWeb"/>
      </w:pPr>
      <w:proofErr w:type="spellStart"/>
      <w:r>
        <w:t>Unnd</w:t>
      </w:r>
      <w:proofErr w:type="spellEnd"/>
      <w:r>
        <w:t xml:space="preserve"> </w:t>
      </w:r>
      <w:proofErr w:type="spellStart"/>
      <w:r>
        <w:t>werffind</w:t>
      </w:r>
      <w:proofErr w:type="spellEnd"/>
      <w:r>
        <w:t xml:space="preserve"> hin der </w:t>
      </w:r>
      <w:proofErr w:type="spellStart"/>
      <w:r>
        <w:t>vorhut</w:t>
      </w:r>
      <w:proofErr w:type="spellEnd"/>
      <w:r>
        <w:t xml:space="preserve"> </w:t>
      </w:r>
      <w:proofErr w:type="spellStart"/>
      <w:r>
        <w:t>lüst</w:t>
      </w:r>
      <w:proofErr w:type="spellEnd"/>
      <w:r>
        <w:t>,</w:t>
      </w:r>
      <w:r>
        <w:br/>
        <w:t xml:space="preserve">zum </w:t>
      </w:r>
      <w:proofErr w:type="spellStart"/>
      <w:r>
        <w:t>opffer</w:t>
      </w:r>
      <w:proofErr w:type="spellEnd"/>
      <w:r>
        <w:t xml:space="preserve"> dir ergeben,</w:t>
      </w:r>
      <w:r>
        <w:br/>
      </w:r>
      <w:proofErr w:type="spellStart"/>
      <w:r>
        <w:t>Ouch</w:t>
      </w:r>
      <w:proofErr w:type="spellEnd"/>
      <w:r>
        <w:t xml:space="preserve"> </w:t>
      </w:r>
      <w:proofErr w:type="spellStart"/>
      <w:r>
        <w:t>syend</w:t>
      </w:r>
      <w:proofErr w:type="spellEnd"/>
      <w:r>
        <w:t xml:space="preserve"> durch </w:t>
      </w:r>
      <w:proofErr w:type="spellStart"/>
      <w:r>
        <w:t>din</w:t>
      </w:r>
      <w:proofErr w:type="spellEnd"/>
      <w:r>
        <w:t xml:space="preserve"> </w:t>
      </w:r>
      <w:proofErr w:type="spellStart"/>
      <w:r>
        <w:t>gnad</w:t>
      </w:r>
      <w:proofErr w:type="spellEnd"/>
      <w:r>
        <w:t xml:space="preserve"> gerüst,</w:t>
      </w:r>
      <w:r>
        <w:br/>
        <w:t xml:space="preserve">nach </w:t>
      </w:r>
      <w:proofErr w:type="spellStart"/>
      <w:r>
        <w:t>dinem</w:t>
      </w:r>
      <w:proofErr w:type="spellEnd"/>
      <w:r>
        <w:t xml:space="preserve"> willen </w:t>
      </w:r>
      <w:proofErr w:type="spellStart"/>
      <w:r>
        <w:t>zläben</w:t>
      </w:r>
      <w:proofErr w:type="spellEnd"/>
      <w:r>
        <w:t xml:space="preserve">. </w:t>
      </w:r>
    </w:p>
    <w:p w14:paraId="1E07EE62" w14:textId="7BEFEEDC" w:rsidR="004D0ECC" w:rsidRDefault="004D0ECC" w:rsidP="004D0ECC">
      <w:pPr>
        <w:pStyle w:val="berschrift2"/>
      </w:pPr>
      <w:r>
        <w:rPr>
          <w:rStyle w:val="screen-reader-text"/>
        </w:rPr>
        <w:t xml:space="preserve">Ein </w:t>
      </w:r>
      <w:proofErr w:type="spellStart"/>
      <w:r>
        <w:rPr>
          <w:rStyle w:val="screen-reader-text"/>
        </w:rPr>
        <w:t>gsang</w:t>
      </w:r>
      <w:proofErr w:type="spellEnd"/>
      <w:r>
        <w:rPr>
          <w:rStyle w:val="screen-reader-text"/>
        </w:rPr>
        <w:t xml:space="preserve"> vor </w:t>
      </w:r>
      <w:proofErr w:type="spellStart"/>
      <w:r>
        <w:rPr>
          <w:rStyle w:val="screen-reader-text"/>
        </w:rPr>
        <w:t>anfang</w:t>
      </w:r>
      <w:proofErr w:type="spellEnd"/>
      <w:r>
        <w:rPr>
          <w:rStyle w:val="screen-reader-text"/>
        </w:rPr>
        <w:t xml:space="preserve"> der </w:t>
      </w:r>
      <w:proofErr w:type="spellStart"/>
      <w:r>
        <w:rPr>
          <w:rStyle w:val="screen-reader-text"/>
        </w:rPr>
        <w:t>kinder</w:t>
      </w:r>
      <w:proofErr w:type="spellEnd"/>
      <w:r>
        <w:rPr>
          <w:rStyle w:val="screen-reader-text"/>
        </w:rPr>
        <w:t xml:space="preserve"> predig </w:t>
      </w:r>
      <w:proofErr w:type="spellStart"/>
      <w:r>
        <w:rPr>
          <w:rStyle w:val="screen-reader-text"/>
        </w:rPr>
        <w:t>zesingen</w:t>
      </w:r>
      <w:proofErr w:type="spellEnd"/>
      <w:r>
        <w:t xml:space="preserve"> </w:t>
      </w:r>
    </w:p>
    <w:p w14:paraId="3B5F1F7B" w14:textId="77777777" w:rsidR="004D0ECC" w:rsidRDefault="004D0ECC" w:rsidP="004D0ECC">
      <w:pPr>
        <w:pStyle w:val="StandardWeb"/>
      </w:pPr>
      <w:r>
        <w:t xml:space="preserve">HErr Gott, </w:t>
      </w:r>
      <w:proofErr w:type="spellStart"/>
      <w:r>
        <w:t>din</w:t>
      </w:r>
      <w:proofErr w:type="spellEnd"/>
      <w:r>
        <w:t xml:space="preserve"> </w:t>
      </w:r>
      <w:proofErr w:type="spellStart"/>
      <w:r>
        <w:t>truw</w:t>
      </w:r>
      <w:proofErr w:type="spellEnd"/>
      <w:r>
        <w:t xml:space="preserve"> mit </w:t>
      </w:r>
      <w:proofErr w:type="spellStart"/>
      <w:r>
        <w:t>gnaden</w:t>
      </w:r>
      <w:proofErr w:type="spellEnd"/>
      <w:r>
        <w:t xml:space="preserve"> </w:t>
      </w:r>
      <w:proofErr w:type="spellStart"/>
      <w:r>
        <w:t>leist</w:t>
      </w:r>
      <w:proofErr w:type="spellEnd"/>
      <w:r>
        <w:br/>
      </w:r>
      <w:proofErr w:type="spellStart"/>
      <w:r>
        <w:t>unnd</w:t>
      </w:r>
      <w:proofErr w:type="spellEnd"/>
      <w:r>
        <w:t xml:space="preserve"> schick herab </w:t>
      </w:r>
      <w:proofErr w:type="spellStart"/>
      <w:r>
        <w:t>din</w:t>
      </w:r>
      <w:proofErr w:type="spellEnd"/>
      <w:r>
        <w:t xml:space="preserve"> </w:t>
      </w:r>
      <w:proofErr w:type="spellStart"/>
      <w:r>
        <w:t>heilgen</w:t>
      </w:r>
      <w:proofErr w:type="spellEnd"/>
      <w:r>
        <w:t xml:space="preserve"> geist,</w:t>
      </w:r>
      <w:r>
        <w:br/>
        <w:t xml:space="preserve">der uns die </w:t>
      </w:r>
      <w:proofErr w:type="spellStart"/>
      <w:r>
        <w:t>warheit</w:t>
      </w:r>
      <w:proofErr w:type="spellEnd"/>
      <w:r>
        <w:t xml:space="preserve"> leere</w:t>
      </w:r>
      <w:r>
        <w:br/>
        <w:t xml:space="preserve">Und geb verstand, </w:t>
      </w:r>
      <w:proofErr w:type="spellStart"/>
      <w:r>
        <w:t>gmüt</w:t>
      </w:r>
      <w:proofErr w:type="spellEnd"/>
      <w:r>
        <w:t xml:space="preserve">, sinn und </w:t>
      </w:r>
      <w:proofErr w:type="spellStart"/>
      <w:r>
        <w:t>hertz</w:t>
      </w:r>
      <w:proofErr w:type="spellEnd"/>
      <w:r>
        <w:t>,</w:t>
      </w:r>
      <w:r>
        <w:br/>
        <w:t xml:space="preserve">das uns </w:t>
      </w:r>
      <w:proofErr w:type="spellStart"/>
      <w:r>
        <w:t>din</w:t>
      </w:r>
      <w:proofErr w:type="spellEnd"/>
      <w:r>
        <w:t xml:space="preserve"> </w:t>
      </w:r>
      <w:proofErr w:type="spellStart"/>
      <w:r>
        <w:t>wort</w:t>
      </w:r>
      <w:proofErr w:type="spellEnd"/>
      <w:r>
        <w:t xml:space="preserve"> </w:t>
      </w:r>
      <w:proofErr w:type="spellStart"/>
      <w:r>
        <w:t>nit</w:t>
      </w:r>
      <w:proofErr w:type="spellEnd"/>
      <w:r>
        <w:t xml:space="preserve"> sey ein </w:t>
      </w:r>
      <w:proofErr w:type="spellStart"/>
      <w:r>
        <w:t>schertz</w:t>
      </w:r>
      <w:proofErr w:type="spellEnd"/>
      <w:r>
        <w:t>,</w:t>
      </w:r>
      <w:r>
        <w:br/>
        <w:t xml:space="preserve">ja </w:t>
      </w:r>
      <w:proofErr w:type="spellStart"/>
      <w:r>
        <w:t>gantz</w:t>
      </w:r>
      <w:proofErr w:type="spellEnd"/>
      <w:r>
        <w:t xml:space="preserve"> zu dir </w:t>
      </w:r>
      <w:proofErr w:type="spellStart"/>
      <w:r>
        <w:t>bekeere</w:t>
      </w:r>
      <w:proofErr w:type="spellEnd"/>
      <w:r>
        <w:t>.</w:t>
      </w:r>
      <w:r>
        <w:br/>
        <w:t xml:space="preserve">O Gott, </w:t>
      </w:r>
      <w:proofErr w:type="spellStart"/>
      <w:r>
        <w:t>din</w:t>
      </w:r>
      <w:proofErr w:type="spellEnd"/>
      <w:r>
        <w:t xml:space="preserve"> </w:t>
      </w:r>
      <w:proofErr w:type="spellStart"/>
      <w:r>
        <w:t>gnad</w:t>
      </w:r>
      <w:proofErr w:type="spellEnd"/>
      <w:r>
        <w:t xml:space="preserve"> daran </w:t>
      </w:r>
      <w:proofErr w:type="spellStart"/>
      <w:r>
        <w:t>bewyß</w:t>
      </w:r>
      <w:proofErr w:type="spellEnd"/>
      <w:r>
        <w:t>,</w:t>
      </w:r>
      <w:r>
        <w:br/>
        <w:t xml:space="preserve">das sich </w:t>
      </w:r>
      <w:proofErr w:type="spellStart"/>
      <w:r>
        <w:t>wol</w:t>
      </w:r>
      <w:proofErr w:type="spellEnd"/>
      <w:r>
        <w:t xml:space="preserve"> schick zu </w:t>
      </w:r>
      <w:proofErr w:type="spellStart"/>
      <w:r>
        <w:t>dinem</w:t>
      </w:r>
      <w:proofErr w:type="spellEnd"/>
      <w:r>
        <w:t xml:space="preserve"> </w:t>
      </w:r>
      <w:proofErr w:type="spellStart"/>
      <w:r>
        <w:t>pryß</w:t>
      </w:r>
      <w:proofErr w:type="spellEnd"/>
      <w:r>
        <w:br/>
        <w:t xml:space="preserve">all unser thun </w:t>
      </w:r>
      <w:proofErr w:type="spellStart"/>
      <w:r>
        <w:t>unnd</w:t>
      </w:r>
      <w:proofErr w:type="spellEnd"/>
      <w:r>
        <w:t xml:space="preserve"> lassen;</w:t>
      </w:r>
      <w:r>
        <w:br/>
        <w:t xml:space="preserve">Was </w:t>
      </w:r>
      <w:proofErr w:type="spellStart"/>
      <w:r>
        <w:t>hindren</w:t>
      </w:r>
      <w:proofErr w:type="spellEnd"/>
      <w:r>
        <w:t xml:space="preserve"> mag, das selbig </w:t>
      </w:r>
      <w:proofErr w:type="spellStart"/>
      <w:r>
        <w:t>wend</w:t>
      </w:r>
      <w:proofErr w:type="spellEnd"/>
      <w:r>
        <w:t>,</w:t>
      </w:r>
      <w:r>
        <w:br/>
        <w:t xml:space="preserve">was </w:t>
      </w:r>
      <w:proofErr w:type="spellStart"/>
      <w:r>
        <w:t>fürdren</w:t>
      </w:r>
      <w:proofErr w:type="spellEnd"/>
      <w:r>
        <w:t xml:space="preserve"> mag, das gib behend,</w:t>
      </w:r>
      <w:r>
        <w:br/>
      </w:r>
      <w:proofErr w:type="spellStart"/>
      <w:r>
        <w:t>zuwandlen</w:t>
      </w:r>
      <w:proofErr w:type="spellEnd"/>
      <w:r>
        <w:t xml:space="preserve"> </w:t>
      </w:r>
      <w:proofErr w:type="spellStart"/>
      <w:r>
        <w:t>dine</w:t>
      </w:r>
      <w:proofErr w:type="spellEnd"/>
      <w:r>
        <w:t xml:space="preserve"> </w:t>
      </w:r>
      <w:proofErr w:type="spellStart"/>
      <w:r>
        <w:t>straassen</w:t>
      </w:r>
      <w:proofErr w:type="spellEnd"/>
      <w:r>
        <w:t>.</w:t>
      </w:r>
    </w:p>
    <w:p w14:paraId="4B477FD5" w14:textId="77777777" w:rsidR="004D0ECC" w:rsidRDefault="004D0ECC" w:rsidP="004D0ECC">
      <w:pPr>
        <w:pStyle w:val="StandardWeb"/>
      </w:pPr>
      <w:proofErr w:type="spellStart"/>
      <w:r>
        <w:t>Unnd</w:t>
      </w:r>
      <w:proofErr w:type="spellEnd"/>
      <w:r>
        <w:t xml:space="preserve"> </w:t>
      </w:r>
      <w:proofErr w:type="spellStart"/>
      <w:r>
        <w:t>züch</w:t>
      </w:r>
      <w:proofErr w:type="spellEnd"/>
      <w:r>
        <w:t xml:space="preserve"> uns </w:t>
      </w:r>
      <w:proofErr w:type="spellStart"/>
      <w:r>
        <w:t>wol</w:t>
      </w:r>
      <w:proofErr w:type="spellEnd"/>
      <w:r>
        <w:t>, Herr, by der zyt,</w:t>
      </w:r>
      <w:r>
        <w:br/>
        <w:t xml:space="preserve">wir wüssend </w:t>
      </w:r>
      <w:proofErr w:type="spellStart"/>
      <w:r>
        <w:t>nit</w:t>
      </w:r>
      <w:proofErr w:type="spellEnd"/>
      <w:r>
        <w:t xml:space="preserve">, </w:t>
      </w:r>
      <w:proofErr w:type="spellStart"/>
      <w:r>
        <w:t>wass</w:t>
      </w:r>
      <w:proofErr w:type="spellEnd"/>
      <w:r>
        <w:t xml:space="preserve"> alter </w:t>
      </w:r>
      <w:proofErr w:type="spellStart"/>
      <w:r>
        <w:t>gyt</w:t>
      </w:r>
      <w:proofErr w:type="spellEnd"/>
      <w:r>
        <w:t>,</w:t>
      </w:r>
      <w:r>
        <w:br/>
        <w:t>ouch nit, wie vil der tagen.</w:t>
      </w:r>
      <w:r>
        <w:br/>
        <w:t xml:space="preserve">Zucht, </w:t>
      </w:r>
      <w:proofErr w:type="spellStart"/>
      <w:r>
        <w:t>glouben</w:t>
      </w:r>
      <w:proofErr w:type="spellEnd"/>
      <w:r>
        <w:t xml:space="preserve">, </w:t>
      </w:r>
      <w:proofErr w:type="spellStart"/>
      <w:r>
        <w:t>forcht</w:t>
      </w:r>
      <w:proofErr w:type="spellEnd"/>
      <w:r>
        <w:t xml:space="preserve">, </w:t>
      </w:r>
      <w:proofErr w:type="spellStart"/>
      <w:r>
        <w:t>frid</w:t>
      </w:r>
      <w:proofErr w:type="spellEnd"/>
      <w:r>
        <w:t>, liebe, truw</w:t>
      </w:r>
      <w:r>
        <w:br/>
        <w:t xml:space="preserve">leer uns </w:t>
      </w:r>
      <w:proofErr w:type="spellStart"/>
      <w:r>
        <w:t>din</w:t>
      </w:r>
      <w:proofErr w:type="spellEnd"/>
      <w:r>
        <w:t xml:space="preserve"> geist, der uns mach </w:t>
      </w:r>
      <w:proofErr w:type="spellStart"/>
      <w:r>
        <w:t>nüw</w:t>
      </w:r>
      <w:proofErr w:type="spellEnd"/>
      <w:r>
        <w:t>,</w:t>
      </w:r>
      <w:r>
        <w:br/>
        <w:t xml:space="preserve">das wöll er </w:t>
      </w:r>
      <w:proofErr w:type="spellStart"/>
      <w:r>
        <w:t>nit</w:t>
      </w:r>
      <w:proofErr w:type="spellEnd"/>
      <w:r>
        <w:t xml:space="preserve"> versagen.</w:t>
      </w:r>
      <w:r>
        <w:br/>
        <w:t xml:space="preserve">Er </w:t>
      </w:r>
      <w:proofErr w:type="spellStart"/>
      <w:r>
        <w:t>bhüt</w:t>
      </w:r>
      <w:proofErr w:type="spellEnd"/>
      <w:r>
        <w:t xml:space="preserve"> </w:t>
      </w:r>
      <w:proofErr w:type="spellStart"/>
      <w:r>
        <w:t>allzyt</w:t>
      </w:r>
      <w:proofErr w:type="spellEnd"/>
      <w:r>
        <w:t xml:space="preserve"> vor falscher leer,</w:t>
      </w:r>
      <w:r>
        <w:br/>
        <w:t xml:space="preserve">der bösen </w:t>
      </w:r>
      <w:proofErr w:type="spellStart"/>
      <w:r>
        <w:t>wält</w:t>
      </w:r>
      <w:proofErr w:type="spellEnd"/>
      <w:r>
        <w:t xml:space="preserve"> </w:t>
      </w:r>
      <w:proofErr w:type="spellStart"/>
      <w:r>
        <w:t>ouch</w:t>
      </w:r>
      <w:proofErr w:type="spellEnd"/>
      <w:r>
        <w:t xml:space="preserve"> </w:t>
      </w:r>
      <w:proofErr w:type="spellStart"/>
      <w:r>
        <w:t>trülich</w:t>
      </w:r>
      <w:proofErr w:type="spellEnd"/>
      <w:r>
        <w:t xml:space="preserve"> </w:t>
      </w:r>
      <w:proofErr w:type="spellStart"/>
      <w:r>
        <w:t>weer</w:t>
      </w:r>
      <w:proofErr w:type="spellEnd"/>
      <w:r>
        <w:t>,</w:t>
      </w:r>
      <w:r>
        <w:br/>
        <w:t xml:space="preserve">damit </w:t>
      </w:r>
      <w:proofErr w:type="spellStart"/>
      <w:r>
        <w:t>sy</w:t>
      </w:r>
      <w:proofErr w:type="spellEnd"/>
      <w:r>
        <w:t xml:space="preserve"> uns </w:t>
      </w:r>
      <w:proofErr w:type="spellStart"/>
      <w:r>
        <w:t>nit</w:t>
      </w:r>
      <w:proofErr w:type="spellEnd"/>
      <w:r>
        <w:t xml:space="preserve"> blende,</w:t>
      </w:r>
      <w:r>
        <w:br/>
        <w:t xml:space="preserve">Er teil </w:t>
      </w:r>
      <w:proofErr w:type="spellStart"/>
      <w:r>
        <w:t>uß</w:t>
      </w:r>
      <w:proofErr w:type="spellEnd"/>
      <w:r>
        <w:t xml:space="preserve"> </w:t>
      </w:r>
      <w:proofErr w:type="spellStart"/>
      <w:r>
        <w:t>din</w:t>
      </w:r>
      <w:proofErr w:type="spellEnd"/>
      <w:r>
        <w:t xml:space="preserve"> </w:t>
      </w:r>
      <w:proofErr w:type="spellStart"/>
      <w:r>
        <w:t>barmhertzigkeit</w:t>
      </w:r>
      <w:proofErr w:type="spellEnd"/>
      <w:r>
        <w:t>,</w:t>
      </w:r>
      <w:r>
        <w:br/>
        <w:t xml:space="preserve">zeig uns da durch </w:t>
      </w:r>
      <w:proofErr w:type="spellStart"/>
      <w:r>
        <w:t>din</w:t>
      </w:r>
      <w:proofErr w:type="spellEnd"/>
      <w:r>
        <w:t xml:space="preserve"> </w:t>
      </w:r>
      <w:proofErr w:type="spellStart"/>
      <w:r>
        <w:t>säligkeit</w:t>
      </w:r>
      <w:proofErr w:type="spellEnd"/>
      <w:r>
        <w:br/>
        <w:t xml:space="preserve">und </w:t>
      </w:r>
      <w:proofErr w:type="spellStart"/>
      <w:r>
        <w:t>helff</w:t>
      </w:r>
      <w:proofErr w:type="spellEnd"/>
      <w:r>
        <w:t xml:space="preserve"> mit </w:t>
      </w:r>
      <w:proofErr w:type="spellStart"/>
      <w:r>
        <w:t>gnad</w:t>
      </w:r>
      <w:proofErr w:type="spellEnd"/>
      <w:r>
        <w:t xml:space="preserve"> zum ende.</w:t>
      </w:r>
    </w:p>
    <w:p w14:paraId="10FFF988" w14:textId="77777777" w:rsidR="004D0ECC" w:rsidRDefault="004D0ECC" w:rsidP="004D0ECC">
      <w:pPr>
        <w:pStyle w:val="StandardWeb"/>
      </w:pPr>
      <w:proofErr w:type="spellStart"/>
      <w:r>
        <w:rPr>
          <w:rStyle w:val="Fett"/>
        </w:rPr>
        <w:t>Zus</w:t>
      </w:r>
      <w:proofErr w:type="spellEnd"/>
      <w:r>
        <w:rPr>
          <w:rStyle w:val="Fett"/>
        </w:rPr>
        <w:t xml:space="preserve"> </w:t>
      </w:r>
      <w:proofErr w:type="spellStart"/>
      <w:r>
        <w:rPr>
          <w:rStyle w:val="Fett"/>
        </w:rPr>
        <w:t>beschlussz</w:t>
      </w:r>
      <w:proofErr w:type="spellEnd"/>
      <w:r>
        <w:rPr>
          <w:rStyle w:val="Fett"/>
        </w:rPr>
        <w:t xml:space="preserve"> der </w:t>
      </w:r>
      <w:proofErr w:type="spellStart"/>
      <w:r>
        <w:rPr>
          <w:rStyle w:val="Fett"/>
        </w:rPr>
        <w:t>kinder</w:t>
      </w:r>
      <w:proofErr w:type="spellEnd"/>
      <w:r>
        <w:rPr>
          <w:rStyle w:val="Fett"/>
        </w:rPr>
        <w:t xml:space="preserve"> predig.</w:t>
      </w:r>
    </w:p>
    <w:p w14:paraId="47148024" w14:textId="77777777" w:rsidR="004D0ECC" w:rsidRDefault="004D0ECC" w:rsidP="004D0ECC">
      <w:pPr>
        <w:pStyle w:val="StandardWeb"/>
      </w:pPr>
      <w:proofErr w:type="spellStart"/>
      <w:r>
        <w:t>JEtzund</w:t>
      </w:r>
      <w:proofErr w:type="spellEnd"/>
      <w:r>
        <w:t xml:space="preserve"> so bitten wir dich, Herr,</w:t>
      </w:r>
      <w:r>
        <w:br/>
      </w:r>
      <w:proofErr w:type="spellStart"/>
      <w:r>
        <w:t>bestät</w:t>
      </w:r>
      <w:proofErr w:type="spellEnd"/>
      <w:r>
        <w:t xml:space="preserve"> und </w:t>
      </w:r>
      <w:proofErr w:type="spellStart"/>
      <w:r>
        <w:t>sterck</w:t>
      </w:r>
      <w:proofErr w:type="spellEnd"/>
      <w:r>
        <w:t xml:space="preserve"> die </w:t>
      </w:r>
      <w:proofErr w:type="spellStart"/>
      <w:r>
        <w:t>waare</w:t>
      </w:r>
      <w:proofErr w:type="spellEnd"/>
      <w:r>
        <w:t xml:space="preserve"> leer</w:t>
      </w:r>
      <w:r>
        <w:br/>
        <w:t xml:space="preserve">in unsern </w:t>
      </w:r>
      <w:proofErr w:type="spellStart"/>
      <w:r>
        <w:t>hertzen</w:t>
      </w:r>
      <w:proofErr w:type="spellEnd"/>
      <w:r>
        <w:t xml:space="preserve"> allen!</w:t>
      </w:r>
      <w:r>
        <w:br/>
        <w:t xml:space="preserve">Dann das ist war: wie </w:t>
      </w:r>
      <w:proofErr w:type="spellStart"/>
      <w:r>
        <w:t>böß</w:t>
      </w:r>
      <w:proofErr w:type="spellEnd"/>
      <w:r>
        <w:t xml:space="preserve"> wir sind,</w:t>
      </w:r>
      <w:r>
        <w:br/>
      </w:r>
      <w:proofErr w:type="spellStart"/>
      <w:r>
        <w:t>begeren</w:t>
      </w:r>
      <w:proofErr w:type="spellEnd"/>
      <w:r>
        <w:t xml:space="preserve"> wir doch, </w:t>
      </w:r>
      <w:proofErr w:type="spellStart"/>
      <w:r>
        <w:t>dine</w:t>
      </w:r>
      <w:proofErr w:type="spellEnd"/>
      <w:r>
        <w:t xml:space="preserve"> </w:t>
      </w:r>
      <w:proofErr w:type="spellStart"/>
      <w:r>
        <w:t>kind</w:t>
      </w:r>
      <w:proofErr w:type="spellEnd"/>
      <w:r>
        <w:br/>
        <w:t xml:space="preserve">zu sin und dir zu </w:t>
      </w:r>
      <w:proofErr w:type="spellStart"/>
      <w:r>
        <w:t>gfallen</w:t>
      </w:r>
      <w:proofErr w:type="spellEnd"/>
      <w:r>
        <w:t>.</w:t>
      </w:r>
      <w:r>
        <w:br/>
        <w:t xml:space="preserve">So zeig nun, Gott, </w:t>
      </w:r>
      <w:proofErr w:type="spellStart"/>
      <w:r>
        <w:t>din</w:t>
      </w:r>
      <w:proofErr w:type="spellEnd"/>
      <w:r>
        <w:t xml:space="preserve"> </w:t>
      </w:r>
      <w:proofErr w:type="spellStart"/>
      <w:r>
        <w:t>gnad</w:t>
      </w:r>
      <w:proofErr w:type="spellEnd"/>
      <w:r>
        <w:t xml:space="preserve"> </w:t>
      </w:r>
      <w:proofErr w:type="spellStart"/>
      <w:r>
        <w:t>unnd</w:t>
      </w:r>
      <w:proofErr w:type="spellEnd"/>
      <w:r>
        <w:t xml:space="preserve"> </w:t>
      </w:r>
      <w:proofErr w:type="spellStart"/>
      <w:r>
        <w:t>gunst</w:t>
      </w:r>
      <w:proofErr w:type="spellEnd"/>
      <w:r>
        <w:t>,</w:t>
      </w:r>
      <w:r>
        <w:br/>
        <w:t xml:space="preserve">erfüll das </w:t>
      </w:r>
      <w:proofErr w:type="spellStart"/>
      <w:r>
        <w:t>hertz</w:t>
      </w:r>
      <w:proofErr w:type="spellEnd"/>
      <w:r>
        <w:t xml:space="preserve"> mit </w:t>
      </w:r>
      <w:proofErr w:type="spellStart"/>
      <w:r>
        <w:t>waarer</w:t>
      </w:r>
      <w:proofErr w:type="spellEnd"/>
      <w:r>
        <w:t xml:space="preserve"> </w:t>
      </w:r>
      <w:proofErr w:type="spellStart"/>
      <w:r>
        <w:t>brunst</w:t>
      </w:r>
      <w:proofErr w:type="spellEnd"/>
      <w:r>
        <w:br/>
        <w:t xml:space="preserve">der liebe und des </w:t>
      </w:r>
      <w:proofErr w:type="spellStart"/>
      <w:r>
        <w:t>gloubens</w:t>
      </w:r>
      <w:proofErr w:type="spellEnd"/>
      <w:r>
        <w:t>,</w:t>
      </w:r>
      <w:r>
        <w:br/>
        <w:t xml:space="preserve">Das wir mögend, wies dir </w:t>
      </w:r>
      <w:proofErr w:type="spellStart"/>
      <w:r>
        <w:t>gefellt</w:t>
      </w:r>
      <w:proofErr w:type="spellEnd"/>
      <w:r>
        <w:t>,</w:t>
      </w:r>
      <w:r>
        <w:br/>
        <w:t xml:space="preserve">das </w:t>
      </w:r>
      <w:proofErr w:type="spellStart"/>
      <w:r>
        <w:t>läben</w:t>
      </w:r>
      <w:proofErr w:type="spellEnd"/>
      <w:r>
        <w:t xml:space="preserve"> </w:t>
      </w:r>
      <w:proofErr w:type="spellStart"/>
      <w:r>
        <w:t>schlyssen</w:t>
      </w:r>
      <w:proofErr w:type="spellEnd"/>
      <w:r>
        <w:t xml:space="preserve"> </w:t>
      </w:r>
      <w:proofErr w:type="spellStart"/>
      <w:r>
        <w:t>unnd</w:t>
      </w:r>
      <w:proofErr w:type="spellEnd"/>
      <w:r>
        <w:t xml:space="preserve"> der </w:t>
      </w:r>
      <w:proofErr w:type="spellStart"/>
      <w:r>
        <w:t>welt</w:t>
      </w:r>
      <w:proofErr w:type="spellEnd"/>
      <w:r>
        <w:br/>
        <w:t xml:space="preserve">gar bald zum end </w:t>
      </w:r>
      <w:proofErr w:type="spellStart"/>
      <w:r>
        <w:t>erlouben</w:t>
      </w:r>
      <w:proofErr w:type="spellEnd"/>
      <w:r>
        <w:t xml:space="preserve">. </w:t>
      </w:r>
    </w:p>
    <w:p w14:paraId="7884C595" w14:textId="3F82ADCD" w:rsidR="004D0ECC" w:rsidRDefault="004D0ECC" w:rsidP="004D0ECC">
      <w:pPr>
        <w:pStyle w:val="berschrift2"/>
      </w:pPr>
      <w:r>
        <w:rPr>
          <w:rStyle w:val="screen-reader-text"/>
        </w:rPr>
        <w:t xml:space="preserve">O Gott </w:t>
      </w:r>
      <w:proofErr w:type="spellStart"/>
      <w:r>
        <w:rPr>
          <w:rStyle w:val="screen-reader-text"/>
        </w:rPr>
        <w:t>unnd</w:t>
      </w:r>
      <w:proofErr w:type="spellEnd"/>
      <w:r>
        <w:rPr>
          <w:rStyle w:val="screen-reader-text"/>
        </w:rPr>
        <w:t xml:space="preserve"> </w:t>
      </w:r>
      <w:proofErr w:type="spellStart"/>
      <w:r>
        <w:rPr>
          <w:rStyle w:val="screen-reader-text"/>
        </w:rPr>
        <w:t>vatter</w:t>
      </w:r>
      <w:proofErr w:type="spellEnd"/>
      <w:r>
        <w:rPr>
          <w:rStyle w:val="screen-reader-text"/>
        </w:rPr>
        <w:t xml:space="preserve"> </w:t>
      </w:r>
      <w:proofErr w:type="spellStart"/>
      <w:r>
        <w:rPr>
          <w:rStyle w:val="screen-reader-text"/>
        </w:rPr>
        <w:t>gnaden</w:t>
      </w:r>
      <w:proofErr w:type="spellEnd"/>
      <w:r>
        <w:rPr>
          <w:rStyle w:val="screen-reader-text"/>
        </w:rPr>
        <w:t xml:space="preserve"> </w:t>
      </w:r>
      <w:proofErr w:type="spellStart"/>
      <w:r>
        <w:rPr>
          <w:rStyle w:val="screen-reader-text"/>
        </w:rPr>
        <w:t>vol</w:t>
      </w:r>
      <w:proofErr w:type="spellEnd"/>
      <w:r>
        <w:rPr>
          <w:rStyle w:val="screen-reader-text"/>
        </w:rPr>
        <w:t>,</w:t>
      </w:r>
      <w:r>
        <w:t xml:space="preserve"> </w:t>
      </w:r>
    </w:p>
    <w:p w14:paraId="6B28501B" w14:textId="77777777" w:rsidR="004D0ECC" w:rsidRDefault="004D0ECC" w:rsidP="004D0ECC">
      <w:pPr>
        <w:pStyle w:val="StandardWeb"/>
      </w:pPr>
      <w:r>
        <w:rPr>
          <w:rStyle w:val="Fett"/>
        </w:rPr>
        <w:t xml:space="preserve">Ein </w:t>
      </w:r>
      <w:proofErr w:type="spellStart"/>
      <w:r>
        <w:rPr>
          <w:rStyle w:val="Fett"/>
        </w:rPr>
        <w:t>kurtz</w:t>
      </w:r>
      <w:proofErr w:type="spellEnd"/>
      <w:r>
        <w:rPr>
          <w:rStyle w:val="Fett"/>
        </w:rPr>
        <w:t xml:space="preserve"> </w:t>
      </w:r>
      <w:proofErr w:type="spellStart"/>
      <w:r>
        <w:rPr>
          <w:rStyle w:val="Fett"/>
        </w:rPr>
        <w:t>gsang</w:t>
      </w:r>
      <w:proofErr w:type="spellEnd"/>
      <w:r>
        <w:rPr>
          <w:rStyle w:val="Fett"/>
        </w:rPr>
        <w:t xml:space="preserve"> </w:t>
      </w:r>
      <w:proofErr w:type="spellStart"/>
      <w:r>
        <w:rPr>
          <w:rStyle w:val="Fett"/>
        </w:rPr>
        <w:t>bym</w:t>
      </w:r>
      <w:proofErr w:type="spellEnd"/>
      <w:r>
        <w:rPr>
          <w:rStyle w:val="Fett"/>
        </w:rPr>
        <w:t xml:space="preserve"> </w:t>
      </w:r>
      <w:proofErr w:type="spellStart"/>
      <w:r>
        <w:rPr>
          <w:rStyle w:val="Fett"/>
        </w:rPr>
        <w:t>Touff</w:t>
      </w:r>
      <w:proofErr w:type="spellEnd"/>
      <w:r>
        <w:rPr>
          <w:rStyle w:val="Fett"/>
        </w:rPr>
        <w:t>.</w:t>
      </w:r>
      <w:r>
        <w:br/>
      </w:r>
      <w:proofErr w:type="spellStart"/>
      <w:r>
        <w:rPr>
          <w:rStyle w:val="Hervorhebung"/>
          <w:rFonts w:eastAsiaTheme="majorEastAsia"/>
        </w:rPr>
        <w:t>zusingen</w:t>
      </w:r>
      <w:proofErr w:type="spellEnd"/>
      <w:r>
        <w:rPr>
          <w:rStyle w:val="Hervorhebung"/>
          <w:rFonts w:eastAsiaTheme="majorEastAsia"/>
        </w:rPr>
        <w:t xml:space="preserve"> in der </w:t>
      </w:r>
      <w:proofErr w:type="spellStart"/>
      <w:r>
        <w:rPr>
          <w:rStyle w:val="Hervorhebung"/>
          <w:rFonts w:eastAsiaTheme="majorEastAsia"/>
        </w:rPr>
        <w:t>melody</w:t>
      </w:r>
      <w:proofErr w:type="spellEnd"/>
      <w:r>
        <w:rPr>
          <w:rStyle w:val="Hervorhebung"/>
          <w:rFonts w:eastAsiaTheme="majorEastAsia"/>
        </w:rPr>
        <w:t xml:space="preserve">, Es sind doch </w:t>
      </w:r>
      <w:proofErr w:type="spellStart"/>
      <w:r>
        <w:rPr>
          <w:rStyle w:val="Hervorhebung"/>
          <w:rFonts w:eastAsiaTheme="majorEastAsia"/>
        </w:rPr>
        <w:t>sälig</w:t>
      </w:r>
      <w:proofErr w:type="spellEnd"/>
      <w:r>
        <w:rPr>
          <w:rStyle w:val="Hervorhebung"/>
          <w:rFonts w:eastAsiaTheme="majorEastAsia"/>
        </w:rPr>
        <w:t>, rc.</w:t>
      </w:r>
    </w:p>
    <w:p w14:paraId="0496034A" w14:textId="77777777" w:rsidR="004D0ECC" w:rsidRDefault="004D0ECC" w:rsidP="004D0ECC">
      <w:pPr>
        <w:pStyle w:val="StandardWeb"/>
      </w:pPr>
      <w:r>
        <w:t xml:space="preserve">O Gott </w:t>
      </w:r>
      <w:proofErr w:type="spellStart"/>
      <w:r>
        <w:t>unnd</w:t>
      </w:r>
      <w:proofErr w:type="spellEnd"/>
      <w:r>
        <w:t xml:space="preserve"> </w:t>
      </w:r>
      <w:proofErr w:type="spellStart"/>
      <w:r>
        <w:t>vatter</w:t>
      </w:r>
      <w:proofErr w:type="spellEnd"/>
      <w:r>
        <w:t xml:space="preserve"> </w:t>
      </w:r>
      <w:proofErr w:type="spellStart"/>
      <w:r>
        <w:t>gnaden</w:t>
      </w:r>
      <w:proofErr w:type="spellEnd"/>
      <w:r>
        <w:t xml:space="preserve"> </w:t>
      </w:r>
      <w:proofErr w:type="spellStart"/>
      <w:r>
        <w:t>vol</w:t>
      </w:r>
      <w:proofErr w:type="spellEnd"/>
      <w:r>
        <w:t>,</w:t>
      </w:r>
      <w:r>
        <w:br/>
      </w:r>
      <w:proofErr w:type="spellStart"/>
      <w:r>
        <w:t>yetz</w:t>
      </w:r>
      <w:proofErr w:type="spellEnd"/>
      <w:r>
        <w:t xml:space="preserve"> </w:t>
      </w:r>
      <w:proofErr w:type="spellStart"/>
      <w:r>
        <w:t>tauff</w:t>
      </w:r>
      <w:proofErr w:type="spellEnd"/>
      <w:r>
        <w:t xml:space="preserve"> du uns und </w:t>
      </w:r>
      <w:proofErr w:type="spellStart"/>
      <w:r>
        <w:t>reinge</w:t>
      </w:r>
      <w:proofErr w:type="spellEnd"/>
      <w:r>
        <w:t xml:space="preserve"> </w:t>
      </w:r>
      <w:proofErr w:type="spellStart"/>
      <w:r>
        <w:t>wol</w:t>
      </w:r>
      <w:proofErr w:type="spellEnd"/>
      <w:r>
        <w:br/>
        <w:t xml:space="preserve">unser </w:t>
      </w:r>
      <w:proofErr w:type="spellStart"/>
      <w:r>
        <w:t>gantz</w:t>
      </w:r>
      <w:proofErr w:type="spellEnd"/>
      <w:r>
        <w:t xml:space="preserve"> </w:t>
      </w:r>
      <w:proofErr w:type="spellStart"/>
      <w:r>
        <w:t>sündtlich</w:t>
      </w:r>
      <w:proofErr w:type="spellEnd"/>
      <w:r>
        <w:t xml:space="preserve"> fleische!</w:t>
      </w:r>
      <w:r>
        <w:br/>
      </w:r>
      <w:proofErr w:type="spellStart"/>
      <w:r>
        <w:t>Tilck</w:t>
      </w:r>
      <w:proofErr w:type="spellEnd"/>
      <w:r>
        <w:t xml:space="preserve"> </w:t>
      </w:r>
      <w:proofErr w:type="spellStart"/>
      <w:r>
        <w:t>uß</w:t>
      </w:r>
      <w:proofErr w:type="spellEnd"/>
      <w:r>
        <w:t xml:space="preserve"> die </w:t>
      </w:r>
      <w:proofErr w:type="spellStart"/>
      <w:r>
        <w:t>sünd</w:t>
      </w:r>
      <w:proofErr w:type="spellEnd"/>
      <w:r>
        <w:t xml:space="preserve"> durch Christus </w:t>
      </w:r>
      <w:proofErr w:type="spellStart"/>
      <w:r>
        <w:t>blut</w:t>
      </w:r>
      <w:proofErr w:type="spellEnd"/>
      <w:r>
        <w:br/>
      </w:r>
      <w:proofErr w:type="spellStart"/>
      <w:r>
        <w:t>unnd</w:t>
      </w:r>
      <w:proofErr w:type="spellEnd"/>
      <w:r>
        <w:t xml:space="preserve"> halt uns dann in </w:t>
      </w:r>
      <w:proofErr w:type="spellStart"/>
      <w:r>
        <w:t>diner</w:t>
      </w:r>
      <w:proofErr w:type="spellEnd"/>
      <w:r>
        <w:t xml:space="preserve"> </w:t>
      </w:r>
      <w:proofErr w:type="spellStart"/>
      <w:r>
        <w:t>hut</w:t>
      </w:r>
      <w:proofErr w:type="spellEnd"/>
      <w:r>
        <w:br/>
        <w:t xml:space="preserve">mit </w:t>
      </w:r>
      <w:proofErr w:type="spellStart"/>
      <w:r>
        <w:t>krafft</w:t>
      </w:r>
      <w:proofErr w:type="spellEnd"/>
      <w:r>
        <w:t xml:space="preserve"> </w:t>
      </w:r>
      <w:proofErr w:type="spellStart"/>
      <w:r>
        <w:t>dins</w:t>
      </w:r>
      <w:proofErr w:type="spellEnd"/>
      <w:r>
        <w:t xml:space="preserve"> </w:t>
      </w:r>
      <w:proofErr w:type="spellStart"/>
      <w:r>
        <w:t>heilgen</w:t>
      </w:r>
      <w:proofErr w:type="spellEnd"/>
      <w:r>
        <w:t xml:space="preserve"> </w:t>
      </w:r>
      <w:proofErr w:type="spellStart"/>
      <w:r>
        <w:t>geiste</w:t>
      </w:r>
      <w:proofErr w:type="spellEnd"/>
      <w:r>
        <w:t>.</w:t>
      </w:r>
      <w:r>
        <w:br/>
        <w:t xml:space="preserve">Erschaff uns, wie der </w:t>
      </w:r>
      <w:proofErr w:type="spellStart"/>
      <w:r>
        <w:t>touff</w:t>
      </w:r>
      <w:proofErr w:type="spellEnd"/>
      <w:r>
        <w:t xml:space="preserve"> </w:t>
      </w:r>
      <w:proofErr w:type="spellStart"/>
      <w:r>
        <w:t>bedüt</w:t>
      </w:r>
      <w:proofErr w:type="spellEnd"/>
      <w:r>
        <w:t>,</w:t>
      </w:r>
      <w:r>
        <w:br/>
      </w:r>
      <w:proofErr w:type="spellStart"/>
      <w:r>
        <w:t>ufrecht</w:t>
      </w:r>
      <w:proofErr w:type="spellEnd"/>
      <w:r>
        <w:t xml:space="preserve"> und redlich Christen </w:t>
      </w:r>
      <w:proofErr w:type="spellStart"/>
      <w:r>
        <w:t>lüt</w:t>
      </w:r>
      <w:proofErr w:type="spellEnd"/>
      <w:r>
        <w:t>,</w:t>
      </w:r>
      <w:r>
        <w:br/>
        <w:t xml:space="preserve">laß </w:t>
      </w:r>
      <w:proofErr w:type="spellStart"/>
      <w:r>
        <w:t>unns</w:t>
      </w:r>
      <w:proofErr w:type="spellEnd"/>
      <w:r>
        <w:t xml:space="preserve"> die lieb befinden,</w:t>
      </w:r>
      <w:r>
        <w:br/>
        <w:t xml:space="preserve">Damit der </w:t>
      </w:r>
      <w:proofErr w:type="spellStart"/>
      <w:r>
        <w:t>pundt</w:t>
      </w:r>
      <w:proofErr w:type="spellEnd"/>
      <w:r>
        <w:t xml:space="preserve"> der </w:t>
      </w:r>
      <w:proofErr w:type="spellStart"/>
      <w:r>
        <w:t>gnaden</w:t>
      </w:r>
      <w:proofErr w:type="spellEnd"/>
      <w:r>
        <w:t xml:space="preserve"> </w:t>
      </w:r>
      <w:proofErr w:type="spellStart"/>
      <w:r>
        <w:t>dyn</w:t>
      </w:r>
      <w:proofErr w:type="spellEnd"/>
      <w:r>
        <w:br/>
      </w:r>
      <w:proofErr w:type="spellStart"/>
      <w:r>
        <w:t>mög</w:t>
      </w:r>
      <w:proofErr w:type="spellEnd"/>
      <w:r>
        <w:t xml:space="preserve"> unser aller ewig </w:t>
      </w:r>
      <w:proofErr w:type="spellStart"/>
      <w:r>
        <w:t>syn</w:t>
      </w:r>
      <w:proofErr w:type="spellEnd"/>
      <w:r>
        <w:br/>
        <w:t xml:space="preserve">mit allen Gottes </w:t>
      </w:r>
      <w:proofErr w:type="spellStart"/>
      <w:r>
        <w:t>kinden</w:t>
      </w:r>
      <w:proofErr w:type="spellEnd"/>
      <w:r>
        <w:t xml:space="preserve">. </w:t>
      </w:r>
    </w:p>
    <w:p w14:paraId="0A08DB85" w14:textId="13526ADD" w:rsidR="004D0ECC" w:rsidRDefault="004D0ECC" w:rsidP="004D0ECC">
      <w:pPr>
        <w:pStyle w:val="berschrift2"/>
      </w:pPr>
      <w:r>
        <w:rPr>
          <w:rStyle w:val="screen-reader-text"/>
        </w:rPr>
        <w:t xml:space="preserve">O Gott und </w:t>
      </w:r>
      <w:proofErr w:type="spellStart"/>
      <w:r>
        <w:rPr>
          <w:rStyle w:val="screen-reader-text"/>
        </w:rPr>
        <w:t>vatter</w:t>
      </w:r>
      <w:proofErr w:type="spellEnd"/>
      <w:r>
        <w:rPr>
          <w:rStyle w:val="screen-reader-text"/>
        </w:rPr>
        <w:t xml:space="preserve"> aller </w:t>
      </w:r>
      <w:proofErr w:type="spellStart"/>
      <w:r>
        <w:rPr>
          <w:rStyle w:val="screen-reader-text"/>
        </w:rPr>
        <w:t>väter</w:t>
      </w:r>
      <w:proofErr w:type="spellEnd"/>
      <w:r>
        <w:rPr>
          <w:rStyle w:val="screen-reader-text"/>
        </w:rPr>
        <w:t>, leer uns,</w:t>
      </w:r>
      <w:r>
        <w:t xml:space="preserve"> </w:t>
      </w:r>
    </w:p>
    <w:p w14:paraId="05FD1296" w14:textId="77777777" w:rsidR="004D0ECC" w:rsidRDefault="004D0ECC" w:rsidP="004D0ECC">
      <w:pPr>
        <w:pStyle w:val="StandardWeb"/>
      </w:pPr>
      <w:r>
        <w:t xml:space="preserve">O Gott und </w:t>
      </w:r>
      <w:proofErr w:type="spellStart"/>
      <w:r>
        <w:t>vatter</w:t>
      </w:r>
      <w:proofErr w:type="spellEnd"/>
      <w:r>
        <w:t xml:space="preserve"> aller </w:t>
      </w:r>
      <w:proofErr w:type="spellStart"/>
      <w:r>
        <w:t>väter</w:t>
      </w:r>
      <w:proofErr w:type="spellEnd"/>
      <w:r>
        <w:t>, leer uns,</w:t>
      </w:r>
      <w:r>
        <w:br/>
        <w:t xml:space="preserve">o Gott und </w:t>
      </w:r>
      <w:proofErr w:type="spellStart"/>
      <w:r>
        <w:t>vatter</w:t>
      </w:r>
      <w:proofErr w:type="spellEnd"/>
      <w:r>
        <w:t xml:space="preserve"> aller </w:t>
      </w:r>
      <w:proofErr w:type="spellStart"/>
      <w:r>
        <w:t>kinder</w:t>
      </w:r>
      <w:proofErr w:type="spellEnd"/>
      <w:r>
        <w:t>, leer uns!</w:t>
      </w:r>
    </w:p>
    <w:p w14:paraId="58BEB006" w14:textId="77777777" w:rsidR="004D0ECC" w:rsidRDefault="004D0ECC" w:rsidP="004D0ECC">
      <w:pPr>
        <w:pStyle w:val="StandardWeb"/>
      </w:pPr>
      <w:r>
        <w:t>O Meister aller meister, leer uns,</w:t>
      </w:r>
      <w:r>
        <w:br/>
        <w:t xml:space="preserve">o geist, leerer der </w:t>
      </w:r>
      <w:proofErr w:type="spellStart"/>
      <w:r>
        <w:t>warheit</w:t>
      </w:r>
      <w:proofErr w:type="spellEnd"/>
      <w:r>
        <w:t>, leer uns!</w:t>
      </w:r>
    </w:p>
    <w:p w14:paraId="2673C47A" w14:textId="77777777" w:rsidR="004D0ECC" w:rsidRDefault="004D0ECC" w:rsidP="004D0ECC">
      <w:pPr>
        <w:pStyle w:val="StandardWeb"/>
      </w:pPr>
      <w:r>
        <w:t xml:space="preserve">Das wir uns zu dem </w:t>
      </w:r>
      <w:proofErr w:type="spellStart"/>
      <w:r>
        <w:t>heilgen</w:t>
      </w:r>
      <w:proofErr w:type="spellEnd"/>
      <w:r>
        <w:t xml:space="preserve"> </w:t>
      </w:r>
      <w:proofErr w:type="spellStart"/>
      <w:r>
        <w:t>kind</w:t>
      </w:r>
      <w:proofErr w:type="spellEnd"/>
      <w:r>
        <w:t xml:space="preserve"> Jesu </w:t>
      </w:r>
      <w:proofErr w:type="spellStart"/>
      <w:r>
        <w:t>geselling</w:t>
      </w:r>
      <w:proofErr w:type="spellEnd"/>
      <w:r>
        <w:t>,</w:t>
      </w:r>
      <w:r>
        <w:br/>
        <w:t xml:space="preserve">in sin </w:t>
      </w:r>
      <w:proofErr w:type="spellStart"/>
      <w:r>
        <w:t>exempel</w:t>
      </w:r>
      <w:proofErr w:type="spellEnd"/>
      <w:r>
        <w:t xml:space="preserve"> unser thun und lassen </w:t>
      </w:r>
      <w:proofErr w:type="spellStart"/>
      <w:r>
        <w:t>stellind</w:t>
      </w:r>
      <w:proofErr w:type="spellEnd"/>
      <w:r>
        <w:t>,</w:t>
      </w:r>
    </w:p>
    <w:p w14:paraId="42453E2F" w14:textId="77777777" w:rsidR="004D0ECC" w:rsidRDefault="004D0ECC" w:rsidP="004D0ECC">
      <w:pPr>
        <w:pStyle w:val="StandardWeb"/>
      </w:pPr>
      <w:r>
        <w:t xml:space="preserve">Das wir mit </w:t>
      </w:r>
      <w:proofErr w:type="spellStart"/>
      <w:r>
        <w:t>jm</w:t>
      </w:r>
      <w:proofErr w:type="spellEnd"/>
      <w:r>
        <w:t xml:space="preserve"> </w:t>
      </w:r>
      <w:proofErr w:type="spellStart"/>
      <w:r>
        <w:t>zschul</w:t>
      </w:r>
      <w:proofErr w:type="spellEnd"/>
      <w:r>
        <w:t xml:space="preserve"> </w:t>
      </w:r>
      <w:proofErr w:type="spellStart"/>
      <w:r>
        <w:t>gangind</w:t>
      </w:r>
      <w:proofErr w:type="spellEnd"/>
      <w:r>
        <w:t>,</w:t>
      </w:r>
      <w:r>
        <w:br/>
        <w:t xml:space="preserve">in </w:t>
      </w:r>
      <w:proofErr w:type="spellStart"/>
      <w:r>
        <w:t>gsellschafft</w:t>
      </w:r>
      <w:proofErr w:type="spellEnd"/>
      <w:r>
        <w:t xml:space="preserve"> </w:t>
      </w:r>
      <w:proofErr w:type="spellStart"/>
      <w:r>
        <w:t>jm</w:t>
      </w:r>
      <w:proofErr w:type="spellEnd"/>
      <w:r>
        <w:t xml:space="preserve"> </w:t>
      </w:r>
      <w:proofErr w:type="spellStart"/>
      <w:r>
        <w:t>anhangind</w:t>
      </w:r>
      <w:proofErr w:type="spellEnd"/>
      <w:r>
        <w:t>,</w:t>
      </w:r>
    </w:p>
    <w:p w14:paraId="756F5DF3" w14:textId="77777777" w:rsidR="004D0ECC" w:rsidRDefault="004D0ECC" w:rsidP="004D0ECC">
      <w:pPr>
        <w:pStyle w:val="StandardWeb"/>
      </w:pPr>
      <w:proofErr w:type="spellStart"/>
      <w:r>
        <w:t>Wachsind</w:t>
      </w:r>
      <w:proofErr w:type="spellEnd"/>
      <w:r>
        <w:t xml:space="preserve"> an geist, </w:t>
      </w:r>
      <w:proofErr w:type="spellStart"/>
      <w:r>
        <w:t>gnad</w:t>
      </w:r>
      <w:proofErr w:type="spellEnd"/>
      <w:r>
        <w:t xml:space="preserve">, </w:t>
      </w:r>
      <w:proofErr w:type="spellStart"/>
      <w:r>
        <w:t>wyßheit</w:t>
      </w:r>
      <w:proofErr w:type="spellEnd"/>
      <w:r>
        <w:t>!</w:t>
      </w:r>
      <w:r>
        <w:br/>
        <w:t xml:space="preserve">zu nutz </w:t>
      </w:r>
      <w:proofErr w:type="spellStart"/>
      <w:r>
        <w:t>diner</w:t>
      </w:r>
      <w:proofErr w:type="spellEnd"/>
      <w:r>
        <w:t xml:space="preserve"> Christenheit,</w:t>
      </w:r>
    </w:p>
    <w:p w14:paraId="4C741B0D" w14:textId="77777777" w:rsidR="004D0ECC" w:rsidRDefault="004D0ECC" w:rsidP="004D0ECC">
      <w:pPr>
        <w:pStyle w:val="StandardWeb"/>
      </w:pPr>
      <w:r>
        <w:t xml:space="preserve">Und wir </w:t>
      </w:r>
      <w:proofErr w:type="spellStart"/>
      <w:r>
        <w:t>kind</w:t>
      </w:r>
      <w:proofErr w:type="spellEnd"/>
      <w:r>
        <w:t xml:space="preserve"> alle samen</w:t>
      </w:r>
      <w:r>
        <w:br/>
      </w:r>
      <w:proofErr w:type="spellStart"/>
      <w:r>
        <w:t>din</w:t>
      </w:r>
      <w:proofErr w:type="spellEnd"/>
      <w:r>
        <w:t xml:space="preserve"> </w:t>
      </w:r>
      <w:proofErr w:type="spellStart"/>
      <w:r>
        <w:t>kirch</w:t>
      </w:r>
      <w:proofErr w:type="spellEnd"/>
      <w:r>
        <w:t xml:space="preserve"> und </w:t>
      </w:r>
      <w:proofErr w:type="spellStart"/>
      <w:r>
        <w:t>idnen</w:t>
      </w:r>
      <w:proofErr w:type="spellEnd"/>
      <w:r>
        <w:t xml:space="preserve"> </w:t>
      </w:r>
      <w:proofErr w:type="spellStart"/>
      <w:r>
        <w:t>namen</w:t>
      </w:r>
      <w:proofErr w:type="spellEnd"/>
      <w:r>
        <w:br/>
      </w:r>
      <w:proofErr w:type="spellStart"/>
      <w:r>
        <w:t>zierind</w:t>
      </w:r>
      <w:proofErr w:type="spellEnd"/>
      <w:r>
        <w:t>.</w:t>
      </w:r>
    </w:p>
    <w:p w14:paraId="1D3EB198" w14:textId="77777777" w:rsidR="004D0ECC" w:rsidRDefault="004D0ECC" w:rsidP="004D0ECC">
      <w:pPr>
        <w:pStyle w:val="StandardWeb"/>
      </w:pPr>
      <w:r>
        <w:t xml:space="preserve">Das leer uns, O Herre Gott, Amen! </w:t>
      </w:r>
    </w:p>
    <w:p w14:paraId="39360F26" w14:textId="77777777" w:rsidR="004D0ECC" w:rsidRDefault="004D0ECC" w:rsidP="004D0ECC">
      <w:pPr>
        <w:pStyle w:val="berschrift1"/>
      </w:pPr>
    </w:p>
    <w:p w14:paraId="3A8E6B92" w14:textId="3F1F9223" w:rsidR="00D5498D" w:rsidRPr="00D5498D" w:rsidRDefault="007166CE" w:rsidP="004D0ECC">
      <w:pPr>
        <w:pStyle w:val="berschrift1"/>
      </w:pPr>
      <w:r>
        <w:br w:type="page"/>
      </w:r>
      <w:r w:rsidR="00D5498D" w:rsidRPr="00D5498D">
        <w:t>Quellen:</w:t>
      </w:r>
    </w:p>
    <w:p w14:paraId="04C1905E" w14:textId="77777777" w:rsidR="00D5498D" w:rsidRPr="00D5498D" w:rsidRDefault="00D5498D" w:rsidP="004D0ECC">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0CC0ED6" w14:textId="77777777" w:rsidR="00D5498D" w:rsidRPr="00D5498D" w:rsidRDefault="00D5498D" w:rsidP="004D0ECC">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F61F36B" w14:textId="77777777" w:rsidR="00D5498D" w:rsidRPr="00D5498D" w:rsidRDefault="00D5498D" w:rsidP="004D0ECC">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BC43B3E" w14:textId="77777777" w:rsidR="008E63BE" w:rsidRDefault="00D5498D" w:rsidP="004D0ECC">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2219E9A" w14:textId="77777777" w:rsidR="00D5498D" w:rsidRDefault="008E63BE" w:rsidP="004D0ECC">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ECE5522" w14:textId="77777777" w:rsidR="00082307" w:rsidRPr="00082307" w:rsidRDefault="00082307" w:rsidP="004D0ECC">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CA4D55E" w14:textId="77777777" w:rsidR="00082307" w:rsidRPr="00082307" w:rsidRDefault="00082307" w:rsidP="004D0ECC">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A9A2CB9" w14:textId="77777777" w:rsidR="00082307" w:rsidRPr="00082307" w:rsidRDefault="00082307" w:rsidP="004D0ECC">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7B28A2C" w14:textId="77777777" w:rsidR="00082307" w:rsidRPr="00082307" w:rsidRDefault="00082307" w:rsidP="004D0ECC">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76BB971" w14:textId="77777777" w:rsidR="00D5498D" w:rsidRPr="00D5498D" w:rsidRDefault="00D5498D" w:rsidP="004D0ECC">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AB5D67B" w14:textId="77777777" w:rsidR="008E63BE" w:rsidRDefault="00D5498D" w:rsidP="004D0ECC">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CF1E986" w14:textId="55727CA1" w:rsidR="008E63BE" w:rsidRDefault="008E63BE" w:rsidP="004D0ECC">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ECC"/>
    <w:rsid w:val="00055DB0"/>
    <w:rsid w:val="00082307"/>
    <w:rsid w:val="000C66E5"/>
    <w:rsid w:val="001F54C4"/>
    <w:rsid w:val="0022039F"/>
    <w:rsid w:val="00272484"/>
    <w:rsid w:val="00297F83"/>
    <w:rsid w:val="002E6D11"/>
    <w:rsid w:val="00381C0C"/>
    <w:rsid w:val="004D0ECC"/>
    <w:rsid w:val="00537F59"/>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14CDE6"/>
  <w15:chartTrackingRefBased/>
  <w15:docId w15:val="{D1014D80-F03D-4330-B963-516902889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4D0EC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4D0ECC"/>
    <w:pPr>
      <w:spacing w:before="100" w:beforeAutospacing="1" w:after="100" w:afterAutospacing="1" w:line="240" w:lineRule="auto"/>
    </w:pPr>
    <w:rPr>
      <w:rFonts w:eastAsia="Times New Roman"/>
      <w:szCs w:val="24"/>
      <w:lang w:eastAsia="de-DE"/>
    </w:rPr>
  </w:style>
  <w:style w:type="paragraph" w:styleId="z-Formularbeginn">
    <w:name w:val="HTML Top of Form"/>
    <w:basedOn w:val="Standard"/>
    <w:next w:val="Standard"/>
    <w:link w:val="z-FormularbeginnZchn"/>
    <w:hidden/>
    <w:uiPriority w:val="99"/>
    <w:semiHidden/>
    <w:unhideWhenUsed/>
    <w:rsid w:val="004D0ECC"/>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4D0ECC"/>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4D0ECC"/>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4D0ECC"/>
    <w:rPr>
      <w:rFonts w:ascii="Arial" w:eastAsia="Times New Roman" w:hAnsi="Arial" w:cs="Arial"/>
      <w:vanish/>
      <w:sz w:val="16"/>
      <w:szCs w:val="16"/>
    </w:rPr>
  </w:style>
  <w:style w:type="character" w:customStyle="1" w:styleId="berschrift5Zchn">
    <w:name w:val="Überschrift 5 Zchn"/>
    <w:basedOn w:val="Absatz-Standardschriftart"/>
    <w:link w:val="berschrift5"/>
    <w:uiPriority w:val="9"/>
    <w:semiHidden/>
    <w:rsid w:val="004D0ECC"/>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4D0ECC"/>
  </w:style>
  <w:style w:type="character" w:customStyle="1" w:styleId="screen-reader-text">
    <w:name w:val="screen-reader-text"/>
    <w:basedOn w:val="Absatz-Standardschriftart"/>
    <w:rsid w:val="004D0ECC"/>
  </w:style>
  <w:style w:type="character" w:styleId="Hervorhebung">
    <w:name w:val="Emphasis"/>
    <w:basedOn w:val="Absatz-Standardschriftart"/>
    <w:uiPriority w:val="20"/>
    <w:qFormat/>
    <w:rsid w:val="004D0EC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71909894">
      <w:bodyDiv w:val="1"/>
      <w:marLeft w:val="0"/>
      <w:marRight w:val="0"/>
      <w:marTop w:val="0"/>
      <w:marBottom w:val="0"/>
      <w:divBdr>
        <w:top w:val="none" w:sz="0" w:space="0" w:color="auto"/>
        <w:left w:val="none" w:sz="0" w:space="0" w:color="auto"/>
        <w:bottom w:val="none" w:sz="0" w:space="0" w:color="auto"/>
        <w:right w:val="none" w:sz="0" w:space="0" w:color="auto"/>
      </w:divBdr>
      <w:divsChild>
        <w:div w:id="1115446204">
          <w:marLeft w:val="0"/>
          <w:marRight w:val="0"/>
          <w:marTop w:val="0"/>
          <w:marBottom w:val="0"/>
          <w:divBdr>
            <w:top w:val="none" w:sz="0" w:space="0" w:color="auto"/>
            <w:left w:val="none" w:sz="0" w:space="0" w:color="auto"/>
            <w:bottom w:val="none" w:sz="0" w:space="0" w:color="auto"/>
            <w:right w:val="none" w:sz="0" w:space="0" w:color="auto"/>
          </w:divBdr>
        </w:div>
        <w:div w:id="1611358826">
          <w:marLeft w:val="0"/>
          <w:marRight w:val="0"/>
          <w:marTop w:val="0"/>
          <w:marBottom w:val="0"/>
          <w:divBdr>
            <w:top w:val="none" w:sz="0" w:space="0" w:color="auto"/>
            <w:left w:val="none" w:sz="0" w:space="0" w:color="auto"/>
            <w:bottom w:val="none" w:sz="0" w:space="0" w:color="auto"/>
            <w:right w:val="none" w:sz="0" w:space="0" w:color="auto"/>
          </w:divBdr>
        </w:div>
        <w:div w:id="476654839">
          <w:marLeft w:val="0"/>
          <w:marRight w:val="0"/>
          <w:marTop w:val="0"/>
          <w:marBottom w:val="0"/>
          <w:divBdr>
            <w:top w:val="none" w:sz="0" w:space="0" w:color="auto"/>
            <w:left w:val="none" w:sz="0" w:space="0" w:color="auto"/>
            <w:bottom w:val="none" w:sz="0" w:space="0" w:color="auto"/>
            <w:right w:val="none" w:sz="0" w:space="0" w:color="auto"/>
          </w:divBdr>
        </w:div>
        <w:div w:id="560287186">
          <w:marLeft w:val="0"/>
          <w:marRight w:val="0"/>
          <w:marTop w:val="0"/>
          <w:marBottom w:val="0"/>
          <w:divBdr>
            <w:top w:val="none" w:sz="0" w:space="0" w:color="auto"/>
            <w:left w:val="none" w:sz="0" w:space="0" w:color="auto"/>
            <w:bottom w:val="none" w:sz="0" w:space="0" w:color="auto"/>
            <w:right w:val="none" w:sz="0" w:space="0" w:color="auto"/>
          </w:divBdr>
        </w:div>
        <w:div w:id="541288970">
          <w:marLeft w:val="0"/>
          <w:marRight w:val="0"/>
          <w:marTop w:val="0"/>
          <w:marBottom w:val="0"/>
          <w:divBdr>
            <w:top w:val="none" w:sz="0" w:space="0" w:color="auto"/>
            <w:left w:val="none" w:sz="0" w:space="0" w:color="auto"/>
            <w:bottom w:val="none" w:sz="0" w:space="0" w:color="auto"/>
            <w:right w:val="none" w:sz="0" w:space="0" w:color="auto"/>
          </w:divBdr>
        </w:div>
        <w:div w:id="489491143">
          <w:marLeft w:val="0"/>
          <w:marRight w:val="0"/>
          <w:marTop w:val="0"/>
          <w:marBottom w:val="0"/>
          <w:divBdr>
            <w:top w:val="none" w:sz="0" w:space="0" w:color="auto"/>
            <w:left w:val="none" w:sz="0" w:space="0" w:color="auto"/>
            <w:bottom w:val="none" w:sz="0" w:space="0" w:color="auto"/>
            <w:right w:val="none" w:sz="0" w:space="0" w:color="auto"/>
          </w:divBdr>
        </w:div>
        <w:div w:id="61611988">
          <w:marLeft w:val="0"/>
          <w:marRight w:val="0"/>
          <w:marTop w:val="0"/>
          <w:marBottom w:val="0"/>
          <w:divBdr>
            <w:top w:val="none" w:sz="0" w:space="0" w:color="auto"/>
            <w:left w:val="none" w:sz="0" w:space="0" w:color="auto"/>
            <w:bottom w:val="none" w:sz="0" w:space="0" w:color="auto"/>
            <w:right w:val="none" w:sz="0" w:space="0" w:color="auto"/>
          </w:divBdr>
        </w:div>
        <w:div w:id="745342405">
          <w:marLeft w:val="0"/>
          <w:marRight w:val="0"/>
          <w:marTop w:val="0"/>
          <w:marBottom w:val="0"/>
          <w:divBdr>
            <w:top w:val="none" w:sz="0" w:space="0" w:color="auto"/>
            <w:left w:val="none" w:sz="0" w:space="0" w:color="auto"/>
            <w:bottom w:val="none" w:sz="0" w:space="0" w:color="auto"/>
            <w:right w:val="none" w:sz="0" w:space="0" w:color="auto"/>
          </w:divBdr>
        </w:div>
        <w:div w:id="1824345702">
          <w:marLeft w:val="0"/>
          <w:marRight w:val="0"/>
          <w:marTop w:val="0"/>
          <w:marBottom w:val="0"/>
          <w:divBdr>
            <w:top w:val="none" w:sz="0" w:space="0" w:color="auto"/>
            <w:left w:val="none" w:sz="0" w:space="0" w:color="auto"/>
            <w:bottom w:val="none" w:sz="0" w:space="0" w:color="auto"/>
            <w:right w:val="none" w:sz="0" w:space="0" w:color="auto"/>
          </w:divBdr>
        </w:div>
        <w:div w:id="1203519604">
          <w:marLeft w:val="0"/>
          <w:marRight w:val="0"/>
          <w:marTop w:val="0"/>
          <w:marBottom w:val="0"/>
          <w:divBdr>
            <w:top w:val="none" w:sz="0" w:space="0" w:color="auto"/>
            <w:left w:val="none" w:sz="0" w:space="0" w:color="auto"/>
            <w:bottom w:val="none" w:sz="0" w:space="0" w:color="auto"/>
            <w:right w:val="none" w:sz="0" w:space="0" w:color="auto"/>
          </w:divBdr>
        </w:div>
        <w:div w:id="892039474">
          <w:marLeft w:val="0"/>
          <w:marRight w:val="0"/>
          <w:marTop w:val="0"/>
          <w:marBottom w:val="0"/>
          <w:divBdr>
            <w:top w:val="none" w:sz="0" w:space="0" w:color="auto"/>
            <w:left w:val="none" w:sz="0" w:space="0" w:color="auto"/>
            <w:bottom w:val="none" w:sz="0" w:space="0" w:color="auto"/>
            <w:right w:val="none" w:sz="0" w:space="0" w:color="auto"/>
          </w:divBdr>
        </w:div>
        <w:div w:id="775635560">
          <w:marLeft w:val="0"/>
          <w:marRight w:val="0"/>
          <w:marTop w:val="0"/>
          <w:marBottom w:val="0"/>
          <w:divBdr>
            <w:top w:val="none" w:sz="0" w:space="0" w:color="auto"/>
            <w:left w:val="none" w:sz="0" w:space="0" w:color="auto"/>
            <w:bottom w:val="none" w:sz="0" w:space="0" w:color="auto"/>
            <w:right w:val="none" w:sz="0" w:space="0" w:color="auto"/>
          </w:divBdr>
        </w:div>
        <w:div w:id="1011033622">
          <w:marLeft w:val="0"/>
          <w:marRight w:val="0"/>
          <w:marTop w:val="0"/>
          <w:marBottom w:val="0"/>
          <w:divBdr>
            <w:top w:val="none" w:sz="0" w:space="0" w:color="auto"/>
            <w:left w:val="none" w:sz="0" w:space="0" w:color="auto"/>
            <w:bottom w:val="none" w:sz="0" w:space="0" w:color="auto"/>
            <w:right w:val="none" w:sz="0" w:space="0" w:color="auto"/>
          </w:divBdr>
        </w:div>
        <w:div w:id="713575973">
          <w:marLeft w:val="0"/>
          <w:marRight w:val="0"/>
          <w:marTop w:val="0"/>
          <w:marBottom w:val="0"/>
          <w:divBdr>
            <w:top w:val="none" w:sz="0" w:space="0" w:color="auto"/>
            <w:left w:val="none" w:sz="0" w:space="0" w:color="auto"/>
            <w:bottom w:val="none" w:sz="0" w:space="0" w:color="auto"/>
            <w:right w:val="none" w:sz="0" w:space="0" w:color="auto"/>
          </w:divBdr>
        </w:div>
        <w:div w:id="60521844">
          <w:marLeft w:val="0"/>
          <w:marRight w:val="0"/>
          <w:marTop w:val="0"/>
          <w:marBottom w:val="0"/>
          <w:divBdr>
            <w:top w:val="none" w:sz="0" w:space="0" w:color="auto"/>
            <w:left w:val="none" w:sz="0" w:space="0" w:color="auto"/>
            <w:bottom w:val="none" w:sz="0" w:space="0" w:color="auto"/>
            <w:right w:val="none" w:sz="0" w:space="0" w:color="auto"/>
          </w:divBdr>
        </w:div>
        <w:div w:id="1831100387">
          <w:marLeft w:val="0"/>
          <w:marRight w:val="0"/>
          <w:marTop w:val="0"/>
          <w:marBottom w:val="0"/>
          <w:divBdr>
            <w:top w:val="none" w:sz="0" w:space="0" w:color="auto"/>
            <w:left w:val="none" w:sz="0" w:space="0" w:color="auto"/>
            <w:bottom w:val="none" w:sz="0" w:space="0" w:color="auto"/>
            <w:right w:val="none" w:sz="0" w:space="0" w:color="auto"/>
          </w:divBdr>
        </w:div>
        <w:div w:id="585040711">
          <w:marLeft w:val="0"/>
          <w:marRight w:val="0"/>
          <w:marTop w:val="0"/>
          <w:marBottom w:val="0"/>
          <w:divBdr>
            <w:top w:val="none" w:sz="0" w:space="0" w:color="auto"/>
            <w:left w:val="none" w:sz="0" w:space="0" w:color="auto"/>
            <w:bottom w:val="none" w:sz="0" w:space="0" w:color="auto"/>
            <w:right w:val="none" w:sz="0" w:space="0" w:color="auto"/>
          </w:divBdr>
        </w:div>
        <w:div w:id="1094590954">
          <w:marLeft w:val="0"/>
          <w:marRight w:val="0"/>
          <w:marTop w:val="0"/>
          <w:marBottom w:val="0"/>
          <w:divBdr>
            <w:top w:val="none" w:sz="0" w:space="0" w:color="auto"/>
            <w:left w:val="none" w:sz="0" w:space="0" w:color="auto"/>
            <w:bottom w:val="none" w:sz="0" w:space="0" w:color="auto"/>
            <w:right w:val="none" w:sz="0" w:space="0" w:color="auto"/>
          </w:divBdr>
        </w:div>
      </w:divsChild>
    </w:div>
    <w:div w:id="289215577">
      <w:bodyDiv w:val="1"/>
      <w:marLeft w:val="0"/>
      <w:marRight w:val="0"/>
      <w:marTop w:val="0"/>
      <w:marBottom w:val="0"/>
      <w:divBdr>
        <w:top w:val="none" w:sz="0" w:space="0" w:color="auto"/>
        <w:left w:val="none" w:sz="0" w:space="0" w:color="auto"/>
        <w:bottom w:val="none" w:sz="0" w:space="0" w:color="auto"/>
        <w:right w:val="none" w:sz="0" w:space="0" w:color="auto"/>
      </w:divBdr>
      <w:divsChild>
        <w:div w:id="202330484">
          <w:marLeft w:val="0"/>
          <w:marRight w:val="0"/>
          <w:marTop w:val="0"/>
          <w:marBottom w:val="0"/>
          <w:divBdr>
            <w:top w:val="none" w:sz="0" w:space="0" w:color="auto"/>
            <w:left w:val="none" w:sz="0" w:space="0" w:color="auto"/>
            <w:bottom w:val="none" w:sz="0" w:space="0" w:color="auto"/>
            <w:right w:val="none" w:sz="0" w:space="0" w:color="auto"/>
          </w:divBdr>
        </w:div>
        <w:div w:id="1625773047">
          <w:marLeft w:val="0"/>
          <w:marRight w:val="0"/>
          <w:marTop w:val="0"/>
          <w:marBottom w:val="0"/>
          <w:divBdr>
            <w:top w:val="none" w:sz="0" w:space="0" w:color="auto"/>
            <w:left w:val="none" w:sz="0" w:space="0" w:color="auto"/>
            <w:bottom w:val="none" w:sz="0" w:space="0" w:color="auto"/>
            <w:right w:val="none" w:sz="0" w:space="0" w:color="auto"/>
          </w:divBdr>
        </w:div>
        <w:div w:id="1412310432">
          <w:marLeft w:val="0"/>
          <w:marRight w:val="0"/>
          <w:marTop w:val="0"/>
          <w:marBottom w:val="0"/>
          <w:divBdr>
            <w:top w:val="none" w:sz="0" w:space="0" w:color="auto"/>
            <w:left w:val="none" w:sz="0" w:space="0" w:color="auto"/>
            <w:bottom w:val="none" w:sz="0" w:space="0" w:color="auto"/>
            <w:right w:val="none" w:sz="0" w:space="0" w:color="auto"/>
          </w:divBdr>
        </w:div>
        <w:div w:id="2135561218">
          <w:marLeft w:val="0"/>
          <w:marRight w:val="0"/>
          <w:marTop w:val="0"/>
          <w:marBottom w:val="0"/>
          <w:divBdr>
            <w:top w:val="none" w:sz="0" w:space="0" w:color="auto"/>
            <w:left w:val="none" w:sz="0" w:space="0" w:color="auto"/>
            <w:bottom w:val="none" w:sz="0" w:space="0" w:color="auto"/>
            <w:right w:val="none" w:sz="0" w:space="0" w:color="auto"/>
          </w:divBdr>
        </w:div>
        <w:div w:id="222759336">
          <w:marLeft w:val="0"/>
          <w:marRight w:val="0"/>
          <w:marTop w:val="0"/>
          <w:marBottom w:val="0"/>
          <w:divBdr>
            <w:top w:val="none" w:sz="0" w:space="0" w:color="auto"/>
            <w:left w:val="none" w:sz="0" w:space="0" w:color="auto"/>
            <w:bottom w:val="none" w:sz="0" w:space="0" w:color="auto"/>
            <w:right w:val="none" w:sz="0" w:space="0" w:color="auto"/>
          </w:divBdr>
        </w:div>
        <w:div w:id="1969780098">
          <w:marLeft w:val="0"/>
          <w:marRight w:val="0"/>
          <w:marTop w:val="0"/>
          <w:marBottom w:val="0"/>
          <w:divBdr>
            <w:top w:val="none" w:sz="0" w:space="0" w:color="auto"/>
            <w:left w:val="none" w:sz="0" w:space="0" w:color="auto"/>
            <w:bottom w:val="none" w:sz="0" w:space="0" w:color="auto"/>
            <w:right w:val="none" w:sz="0" w:space="0" w:color="auto"/>
          </w:divBdr>
        </w:div>
        <w:div w:id="760955466">
          <w:marLeft w:val="0"/>
          <w:marRight w:val="0"/>
          <w:marTop w:val="0"/>
          <w:marBottom w:val="0"/>
          <w:divBdr>
            <w:top w:val="none" w:sz="0" w:space="0" w:color="auto"/>
            <w:left w:val="none" w:sz="0" w:space="0" w:color="auto"/>
            <w:bottom w:val="none" w:sz="0" w:space="0" w:color="auto"/>
            <w:right w:val="none" w:sz="0" w:space="0" w:color="auto"/>
          </w:divBdr>
        </w:div>
        <w:div w:id="637299592">
          <w:marLeft w:val="0"/>
          <w:marRight w:val="0"/>
          <w:marTop w:val="0"/>
          <w:marBottom w:val="0"/>
          <w:divBdr>
            <w:top w:val="none" w:sz="0" w:space="0" w:color="auto"/>
            <w:left w:val="none" w:sz="0" w:space="0" w:color="auto"/>
            <w:bottom w:val="none" w:sz="0" w:space="0" w:color="auto"/>
            <w:right w:val="none" w:sz="0" w:space="0" w:color="auto"/>
          </w:divBdr>
        </w:div>
        <w:div w:id="1966738154">
          <w:marLeft w:val="0"/>
          <w:marRight w:val="0"/>
          <w:marTop w:val="0"/>
          <w:marBottom w:val="0"/>
          <w:divBdr>
            <w:top w:val="none" w:sz="0" w:space="0" w:color="auto"/>
            <w:left w:val="none" w:sz="0" w:space="0" w:color="auto"/>
            <w:bottom w:val="none" w:sz="0" w:space="0" w:color="auto"/>
            <w:right w:val="none" w:sz="0" w:space="0" w:color="auto"/>
          </w:divBdr>
        </w:div>
        <w:div w:id="1191604000">
          <w:marLeft w:val="0"/>
          <w:marRight w:val="0"/>
          <w:marTop w:val="0"/>
          <w:marBottom w:val="0"/>
          <w:divBdr>
            <w:top w:val="none" w:sz="0" w:space="0" w:color="auto"/>
            <w:left w:val="none" w:sz="0" w:space="0" w:color="auto"/>
            <w:bottom w:val="none" w:sz="0" w:space="0" w:color="auto"/>
            <w:right w:val="none" w:sz="0" w:space="0" w:color="auto"/>
          </w:divBdr>
        </w:div>
        <w:div w:id="1328286375">
          <w:marLeft w:val="0"/>
          <w:marRight w:val="0"/>
          <w:marTop w:val="0"/>
          <w:marBottom w:val="0"/>
          <w:divBdr>
            <w:top w:val="none" w:sz="0" w:space="0" w:color="auto"/>
            <w:left w:val="none" w:sz="0" w:space="0" w:color="auto"/>
            <w:bottom w:val="none" w:sz="0" w:space="0" w:color="auto"/>
            <w:right w:val="none" w:sz="0" w:space="0" w:color="auto"/>
          </w:divBdr>
        </w:div>
        <w:div w:id="855195927">
          <w:marLeft w:val="0"/>
          <w:marRight w:val="0"/>
          <w:marTop w:val="0"/>
          <w:marBottom w:val="0"/>
          <w:divBdr>
            <w:top w:val="none" w:sz="0" w:space="0" w:color="auto"/>
            <w:left w:val="none" w:sz="0" w:space="0" w:color="auto"/>
            <w:bottom w:val="none" w:sz="0" w:space="0" w:color="auto"/>
            <w:right w:val="none" w:sz="0" w:space="0" w:color="auto"/>
          </w:divBdr>
        </w:div>
        <w:div w:id="627128363">
          <w:marLeft w:val="0"/>
          <w:marRight w:val="0"/>
          <w:marTop w:val="0"/>
          <w:marBottom w:val="0"/>
          <w:divBdr>
            <w:top w:val="none" w:sz="0" w:space="0" w:color="auto"/>
            <w:left w:val="none" w:sz="0" w:space="0" w:color="auto"/>
            <w:bottom w:val="none" w:sz="0" w:space="0" w:color="auto"/>
            <w:right w:val="none" w:sz="0" w:space="0" w:color="auto"/>
          </w:divBdr>
        </w:div>
        <w:div w:id="1704818157">
          <w:marLeft w:val="0"/>
          <w:marRight w:val="0"/>
          <w:marTop w:val="0"/>
          <w:marBottom w:val="0"/>
          <w:divBdr>
            <w:top w:val="none" w:sz="0" w:space="0" w:color="auto"/>
            <w:left w:val="none" w:sz="0" w:space="0" w:color="auto"/>
            <w:bottom w:val="none" w:sz="0" w:space="0" w:color="auto"/>
            <w:right w:val="none" w:sz="0" w:space="0" w:color="auto"/>
          </w:divBdr>
        </w:div>
        <w:div w:id="832455298">
          <w:marLeft w:val="0"/>
          <w:marRight w:val="0"/>
          <w:marTop w:val="0"/>
          <w:marBottom w:val="0"/>
          <w:divBdr>
            <w:top w:val="none" w:sz="0" w:space="0" w:color="auto"/>
            <w:left w:val="none" w:sz="0" w:space="0" w:color="auto"/>
            <w:bottom w:val="none" w:sz="0" w:space="0" w:color="auto"/>
            <w:right w:val="none" w:sz="0" w:space="0" w:color="auto"/>
          </w:divBdr>
        </w:div>
        <w:div w:id="311829866">
          <w:marLeft w:val="0"/>
          <w:marRight w:val="0"/>
          <w:marTop w:val="0"/>
          <w:marBottom w:val="0"/>
          <w:divBdr>
            <w:top w:val="none" w:sz="0" w:space="0" w:color="auto"/>
            <w:left w:val="none" w:sz="0" w:space="0" w:color="auto"/>
            <w:bottom w:val="none" w:sz="0" w:space="0" w:color="auto"/>
            <w:right w:val="none" w:sz="0" w:space="0" w:color="auto"/>
          </w:divBdr>
        </w:div>
        <w:div w:id="1797214966">
          <w:marLeft w:val="0"/>
          <w:marRight w:val="0"/>
          <w:marTop w:val="0"/>
          <w:marBottom w:val="0"/>
          <w:divBdr>
            <w:top w:val="none" w:sz="0" w:space="0" w:color="auto"/>
            <w:left w:val="none" w:sz="0" w:space="0" w:color="auto"/>
            <w:bottom w:val="none" w:sz="0" w:space="0" w:color="auto"/>
            <w:right w:val="none" w:sz="0" w:space="0" w:color="auto"/>
          </w:divBdr>
        </w:div>
        <w:div w:id="1461801249">
          <w:marLeft w:val="0"/>
          <w:marRight w:val="0"/>
          <w:marTop w:val="0"/>
          <w:marBottom w:val="0"/>
          <w:divBdr>
            <w:top w:val="none" w:sz="0" w:space="0" w:color="auto"/>
            <w:left w:val="none" w:sz="0" w:space="0" w:color="auto"/>
            <w:bottom w:val="none" w:sz="0" w:space="0" w:color="auto"/>
            <w:right w:val="none" w:sz="0" w:space="0" w:color="auto"/>
          </w:divBdr>
        </w:div>
        <w:div w:id="245576702">
          <w:marLeft w:val="0"/>
          <w:marRight w:val="0"/>
          <w:marTop w:val="0"/>
          <w:marBottom w:val="0"/>
          <w:divBdr>
            <w:top w:val="none" w:sz="0" w:space="0" w:color="auto"/>
            <w:left w:val="none" w:sz="0" w:space="0" w:color="auto"/>
            <w:bottom w:val="none" w:sz="0" w:space="0" w:color="auto"/>
            <w:right w:val="none" w:sz="0" w:space="0" w:color="auto"/>
          </w:divBdr>
        </w:div>
        <w:div w:id="980766195">
          <w:marLeft w:val="0"/>
          <w:marRight w:val="0"/>
          <w:marTop w:val="0"/>
          <w:marBottom w:val="0"/>
          <w:divBdr>
            <w:top w:val="none" w:sz="0" w:space="0" w:color="auto"/>
            <w:left w:val="none" w:sz="0" w:space="0" w:color="auto"/>
            <w:bottom w:val="none" w:sz="0" w:space="0" w:color="auto"/>
            <w:right w:val="none" w:sz="0" w:space="0" w:color="auto"/>
          </w:divBdr>
        </w:div>
      </w:divsChild>
    </w:div>
    <w:div w:id="362637772">
      <w:bodyDiv w:val="1"/>
      <w:marLeft w:val="0"/>
      <w:marRight w:val="0"/>
      <w:marTop w:val="0"/>
      <w:marBottom w:val="0"/>
      <w:divBdr>
        <w:top w:val="none" w:sz="0" w:space="0" w:color="auto"/>
        <w:left w:val="none" w:sz="0" w:space="0" w:color="auto"/>
        <w:bottom w:val="none" w:sz="0" w:space="0" w:color="auto"/>
        <w:right w:val="none" w:sz="0" w:space="0" w:color="auto"/>
      </w:divBdr>
      <w:divsChild>
        <w:div w:id="162401451">
          <w:marLeft w:val="0"/>
          <w:marRight w:val="0"/>
          <w:marTop w:val="0"/>
          <w:marBottom w:val="0"/>
          <w:divBdr>
            <w:top w:val="none" w:sz="0" w:space="0" w:color="auto"/>
            <w:left w:val="none" w:sz="0" w:space="0" w:color="auto"/>
            <w:bottom w:val="none" w:sz="0" w:space="0" w:color="auto"/>
            <w:right w:val="none" w:sz="0" w:space="0" w:color="auto"/>
          </w:divBdr>
        </w:div>
        <w:div w:id="233127535">
          <w:marLeft w:val="0"/>
          <w:marRight w:val="0"/>
          <w:marTop w:val="0"/>
          <w:marBottom w:val="0"/>
          <w:divBdr>
            <w:top w:val="none" w:sz="0" w:space="0" w:color="auto"/>
            <w:left w:val="none" w:sz="0" w:space="0" w:color="auto"/>
            <w:bottom w:val="none" w:sz="0" w:space="0" w:color="auto"/>
            <w:right w:val="none" w:sz="0" w:space="0" w:color="auto"/>
          </w:divBdr>
        </w:div>
        <w:div w:id="1029529974">
          <w:marLeft w:val="0"/>
          <w:marRight w:val="0"/>
          <w:marTop w:val="0"/>
          <w:marBottom w:val="0"/>
          <w:divBdr>
            <w:top w:val="none" w:sz="0" w:space="0" w:color="auto"/>
            <w:left w:val="none" w:sz="0" w:space="0" w:color="auto"/>
            <w:bottom w:val="none" w:sz="0" w:space="0" w:color="auto"/>
            <w:right w:val="none" w:sz="0" w:space="0" w:color="auto"/>
          </w:divBdr>
        </w:div>
        <w:div w:id="593514510">
          <w:marLeft w:val="0"/>
          <w:marRight w:val="0"/>
          <w:marTop w:val="0"/>
          <w:marBottom w:val="0"/>
          <w:divBdr>
            <w:top w:val="none" w:sz="0" w:space="0" w:color="auto"/>
            <w:left w:val="none" w:sz="0" w:space="0" w:color="auto"/>
            <w:bottom w:val="none" w:sz="0" w:space="0" w:color="auto"/>
            <w:right w:val="none" w:sz="0" w:space="0" w:color="auto"/>
          </w:divBdr>
        </w:div>
        <w:div w:id="1234122620">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77021593">
      <w:bodyDiv w:val="1"/>
      <w:marLeft w:val="0"/>
      <w:marRight w:val="0"/>
      <w:marTop w:val="0"/>
      <w:marBottom w:val="0"/>
      <w:divBdr>
        <w:top w:val="none" w:sz="0" w:space="0" w:color="auto"/>
        <w:left w:val="none" w:sz="0" w:space="0" w:color="auto"/>
        <w:bottom w:val="none" w:sz="0" w:space="0" w:color="auto"/>
        <w:right w:val="none" w:sz="0" w:space="0" w:color="auto"/>
      </w:divBdr>
      <w:divsChild>
        <w:div w:id="539126943">
          <w:marLeft w:val="0"/>
          <w:marRight w:val="0"/>
          <w:marTop w:val="0"/>
          <w:marBottom w:val="0"/>
          <w:divBdr>
            <w:top w:val="none" w:sz="0" w:space="0" w:color="auto"/>
            <w:left w:val="none" w:sz="0" w:space="0" w:color="auto"/>
            <w:bottom w:val="none" w:sz="0" w:space="0" w:color="auto"/>
            <w:right w:val="none" w:sz="0" w:space="0" w:color="auto"/>
          </w:divBdr>
        </w:div>
        <w:div w:id="930507767">
          <w:marLeft w:val="0"/>
          <w:marRight w:val="0"/>
          <w:marTop w:val="0"/>
          <w:marBottom w:val="0"/>
          <w:divBdr>
            <w:top w:val="none" w:sz="0" w:space="0" w:color="auto"/>
            <w:left w:val="none" w:sz="0" w:space="0" w:color="auto"/>
            <w:bottom w:val="none" w:sz="0" w:space="0" w:color="auto"/>
            <w:right w:val="none" w:sz="0" w:space="0" w:color="auto"/>
          </w:divBdr>
        </w:div>
        <w:div w:id="418913635">
          <w:marLeft w:val="0"/>
          <w:marRight w:val="0"/>
          <w:marTop w:val="0"/>
          <w:marBottom w:val="0"/>
          <w:divBdr>
            <w:top w:val="none" w:sz="0" w:space="0" w:color="auto"/>
            <w:left w:val="none" w:sz="0" w:space="0" w:color="auto"/>
            <w:bottom w:val="none" w:sz="0" w:space="0" w:color="auto"/>
            <w:right w:val="none" w:sz="0" w:space="0" w:color="auto"/>
          </w:divBdr>
        </w:div>
        <w:div w:id="1635482257">
          <w:marLeft w:val="0"/>
          <w:marRight w:val="0"/>
          <w:marTop w:val="0"/>
          <w:marBottom w:val="0"/>
          <w:divBdr>
            <w:top w:val="none" w:sz="0" w:space="0" w:color="auto"/>
            <w:left w:val="none" w:sz="0" w:space="0" w:color="auto"/>
            <w:bottom w:val="none" w:sz="0" w:space="0" w:color="auto"/>
            <w:right w:val="none" w:sz="0" w:space="0" w:color="auto"/>
          </w:divBdr>
        </w:div>
        <w:div w:id="1234386632">
          <w:marLeft w:val="0"/>
          <w:marRight w:val="0"/>
          <w:marTop w:val="0"/>
          <w:marBottom w:val="0"/>
          <w:divBdr>
            <w:top w:val="none" w:sz="0" w:space="0" w:color="auto"/>
            <w:left w:val="none" w:sz="0" w:space="0" w:color="auto"/>
            <w:bottom w:val="none" w:sz="0" w:space="0" w:color="auto"/>
            <w:right w:val="none" w:sz="0" w:space="0" w:color="auto"/>
          </w:divBdr>
        </w:div>
        <w:div w:id="552816940">
          <w:marLeft w:val="0"/>
          <w:marRight w:val="0"/>
          <w:marTop w:val="0"/>
          <w:marBottom w:val="0"/>
          <w:divBdr>
            <w:top w:val="none" w:sz="0" w:space="0" w:color="auto"/>
            <w:left w:val="none" w:sz="0" w:space="0" w:color="auto"/>
            <w:bottom w:val="none" w:sz="0" w:space="0" w:color="auto"/>
            <w:right w:val="none" w:sz="0" w:space="0" w:color="auto"/>
          </w:divBdr>
        </w:div>
        <w:div w:id="389425172">
          <w:marLeft w:val="0"/>
          <w:marRight w:val="0"/>
          <w:marTop w:val="0"/>
          <w:marBottom w:val="0"/>
          <w:divBdr>
            <w:top w:val="none" w:sz="0" w:space="0" w:color="auto"/>
            <w:left w:val="none" w:sz="0" w:space="0" w:color="auto"/>
            <w:bottom w:val="none" w:sz="0" w:space="0" w:color="auto"/>
            <w:right w:val="none" w:sz="0" w:space="0" w:color="auto"/>
          </w:divBdr>
        </w:div>
        <w:div w:id="140119112">
          <w:marLeft w:val="0"/>
          <w:marRight w:val="0"/>
          <w:marTop w:val="0"/>
          <w:marBottom w:val="0"/>
          <w:divBdr>
            <w:top w:val="none" w:sz="0" w:space="0" w:color="auto"/>
            <w:left w:val="none" w:sz="0" w:space="0" w:color="auto"/>
            <w:bottom w:val="none" w:sz="0" w:space="0" w:color="auto"/>
            <w:right w:val="none" w:sz="0" w:space="0" w:color="auto"/>
          </w:divBdr>
        </w:div>
        <w:div w:id="685209484">
          <w:marLeft w:val="0"/>
          <w:marRight w:val="0"/>
          <w:marTop w:val="0"/>
          <w:marBottom w:val="0"/>
          <w:divBdr>
            <w:top w:val="none" w:sz="0" w:space="0" w:color="auto"/>
            <w:left w:val="none" w:sz="0" w:space="0" w:color="auto"/>
            <w:bottom w:val="none" w:sz="0" w:space="0" w:color="auto"/>
            <w:right w:val="none" w:sz="0" w:space="0" w:color="auto"/>
          </w:divBdr>
        </w:div>
        <w:div w:id="1659387186">
          <w:marLeft w:val="0"/>
          <w:marRight w:val="0"/>
          <w:marTop w:val="0"/>
          <w:marBottom w:val="0"/>
          <w:divBdr>
            <w:top w:val="none" w:sz="0" w:space="0" w:color="auto"/>
            <w:left w:val="none" w:sz="0" w:space="0" w:color="auto"/>
            <w:bottom w:val="none" w:sz="0" w:space="0" w:color="auto"/>
            <w:right w:val="none" w:sz="0" w:space="0" w:color="auto"/>
          </w:divBdr>
        </w:div>
        <w:div w:id="1126850060">
          <w:marLeft w:val="0"/>
          <w:marRight w:val="0"/>
          <w:marTop w:val="0"/>
          <w:marBottom w:val="0"/>
          <w:divBdr>
            <w:top w:val="none" w:sz="0" w:space="0" w:color="auto"/>
            <w:left w:val="none" w:sz="0" w:space="0" w:color="auto"/>
            <w:bottom w:val="none" w:sz="0" w:space="0" w:color="auto"/>
            <w:right w:val="none" w:sz="0" w:space="0" w:color="auto"/>
          </w:divBdr>
        </w:div>
        <w:div w:id="448941411">
          <w:marLeft w:val="0"/>
          <w:marRight w:val="0"/>
          <w:marTop w:val="0"/>
          <w:marBottom w:val="0"/>
          <w:divBdr>
            <w:top w:val="none" w:sz="0" w:space="0" w:color="auto"/>
            <w:left w:val="none" w:sz="0" w:space="0" w:color="auto"/>
            <w:bottom w:val="none" w:sz="0" w:space="0" w:color="auto"/>
            <w:right w:val="none" w:sz="0" w:space="0" w:color="auto"/>
          </w:divBdr>
        </w:div>
        <w:div w:id="1906378073">
          <w:marLeft w:val="0"/>
          <w:marRight w:val="0"/>
          <w:marTop w:val="0"/>
          <w:marBottom w:val="0"/>
          <w:divBdr>
            <w:top w:val="none" w:sz="0" w:space="0" w:color="auto"/>
            <w:left w:val="none" w:sz="0" w:space="0" w:color="auto"/>
            <w:bottom w:val="none" w:sz="0" w:space="0" w:color="auto"/>
            <w:right w:val="none" w:sz="0" w:space="0" w:color="auto"/>
          </w:divBdr>
        </w:div>
        <w:div w:id="1137573906">
          <w:marLeft w:val="0"/>
          <w:marRight w:val="0"/>
          <w:marTop w:val="0"/>
          <w:marBottom w:val="0"/>
          <w:divBdr>
            <w:top w:val="none" w:sz="0" w:space="0" w:color="auto"/>
            <w:left w:val="none" w:sz="0" w:space="0" w:color="auto"/>
            <w:bottom w:val="none" w:sz="0" w:space="0" w:color="auto"/>
            <w:right w:val="none" w:sz="0" w:space="0" w:color="auto"/>
          </w:divBdr>
        </w:div>
        <w:div w:id="1287421774">
          <w:marLeft w:val="0"/>
          <w:marRight w:val="0"/>
          <w:marTop w:val="0"/>
          <w:marBottom w:val="0"/>
          <w:divBdr>
            <w:top w:val="none" w:sz="0" w:space="0" w:color="auto"/>
            <w:left w:val="none" w:sz="0" w:space="0" w:color="auto"/>
            <w:bottom w:val="none" w:sz="0" w:space="0" w:color="auto"/>
            <w:right w:val="none" w:sz="0" w:space="0" w:color="auto"/>
          </w:divBdr>
        </w:div>
        <w:div w:id="250237083">
          <w:marLeft w:val="0"/>
          <w:marRight w:val="0"/>
          <w:marTop w:val="0"/>
          <w:marBottom w:val="0"/>
          <w:divBdr>
            <w:top w:val="none" w:sz="0" w:space="0" w:color="auto"/>
            <w:left w:val="none" w:sz="0" w:space="0" w:color="auto"/>
            <w:bottom w:val="none" w:sz="0" w:space="0" w:color="auto"/>
            <w:right w:val="none" w:sz="0" w:space="0" w:color="auto"/>
          </w:divBdr>
        </w:div>
        <w:div w:id="1762094301">
          <w:marLeft w:val="0"/>
          <w:marRight w:val="0"/>
          <w:marTop w:val="0"/>
          <w:marBottom w:val="0"/>
          <w:divBdr>
            <w:top w:val="none" w:sz="0" w:space="0" w:color="auto"/>
            <w:left w:val="none" w:sz="0" w:space="0" w:color="auto"/>
            <w:bottom w:val="none" w:sz="0" w:space="0" w:color="auto"/>
            <w:right w:val="none" w:sz="0" w:space="0" w:color="auto"/>
          </w:divBdr>
        </w:div>
        <w:div w:id="2017657298">
          <w:marLeft w:val="0"/>
          <w:marRight w:val="0"/>
          <w:marTop w:val="0"/>
          <w:marBottom w:val="0"/>
          <w:divBdr>
            <w:top w:val="none" w:sz="0" w:space="0" w:color="auto"/>
            <w:left w:val="none" w:sz="0" w:space="0" w:color="auto"/>
            <w:bottom w:val="none" w:sz="0" w:space="0" w:color="auto"/>
            <w:right w:val="none" w:sz="0" w:space="0" w:color="auto"/>
          </w:divBdr>
        </w:div>
        <w:div w:id="1330409360">
          <w:marLeft w:val="0"/>
          <w:marRight w:val="0"/>
          <w:marTop w:val="0"/>
          <w:marBottom w:val="0"/>
          <w:divBdr>
            <w:top w:val="none" w:sz="0" w:space="0" w:color="auto"/>
            <w:left w:val="none" w:sz="0" w:space="0" w:color="auto"/>
            <w:bottom w:val="none" w:sz="0" w:space="0" w:color="auto"/>
            <w:right w:val="none" w:sz="0" w:space="0" w:color="auto"/>
          </w:divBdr>
        </w:div>
        <w:div w:id="53936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009EC1-EBAD-47E3-8EAA-3B2F93EAE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26</Pages>
  <Words>4645</Words>
  <Characters>29264</Characters>
  <Application>Microsoft Office Word</Application>
  <DocSecurity>0</DocSecurity>
  <Lines>243</Lines>
  <Paragraphs>67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33842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2020-10-17T09:13:00Z</dcterms:created>
  <dcterms:modified xsi:type="dcterms:W3CDTF">2020-10-31T21:26:00Z</dcterms:modified>
  <dc:title>Lieder</dc:title>
  <dc:creator>Zwick, Johannes</dc:creator>
  <cp:keywords>Lieder</cp:keywords>
  <dc:language>de</dc:language>
</cp:coreProperties>
</file>